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0000A218" w14:textId="77777777" w:rsidR="00303A0E" w:rsidRPr="00F700E3" w:rsidRDefault="00303A0E" w:rsidP="00303A0E">
      <w:pPr>
        <w:pStyle w:val="Paragraphedebase"/>
        <w:ind w:left="-1418"/>
        <w:jc w:val="left"/>
        <w:rPr>
          <w:rFonts w:asciiTheme="minorHAnsi" w:hAnsiTheme="minorHAnsi" w:cstheme="minorHAnsi"/>
        </w:rPr>
      </w:pPr>
      <w:bookmarkStart w:id="0" w:name="_Hlk196914265"/>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0"/>
    <w:p w14:paraId="1CB2FB40" w14:textId="39C30E65" w:rsidR="00F700E3" w:rsidRPr="0081719C" w:rsidRDefault="00F700E3" w:rsidP="00F700E3"/>
    <w:p w14:paraId="195D8917" w14:textId="5FBE8FF6" w:rsidR="00F700E3" w:rsidRPr="0081719C" w:rsidRDefault="00967FB5" w:rsidP="00F700E3">
      <w:r>
        <w:rPr>
          <w:noProof/>
        </w:rPr>
        <w:drawing>
          <wp:anchor distT="0" distB="0" distL="114300" distR="114300" simplePos="0" relativeHeight="251661312" behindDoc="0" locked="0" layoutInCell="1" allowOverlap="1" wp14:anchorId="2D12DA49" wp14:editId="6C3ED130">
            <wp:simplePos x="0" y="0"/>
            <wp:positionH relativeFrom="margin">
              <wp:posOffset>1022350</wp:posOffset>
            </wp:positionH>
            <wp:positionV relativeFrom="margin">
              <wp:posOffset>2594610</wp:posOffset>
            </wp:positionV>
            <wp:extent cx="2736850" cy="1102360"/>
            <wp:effectExtent l="0" t="0" r="6350" b="2540"/>
            <wp:wrapSquare wrapText="bothSides"/>
            <wp:docPr id="14746946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94657"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244FDFF6" w14:textId="77777777" w:rsidR="00967FB5" w:rsidRDefault="00967FB5" w:rsidP="00F700E3"/>
    <w:p w14:paraId="4815AE71" w14:textId="77777777" w:rsidR="00967FB5" w:rsidRDefault="00967FB5" w:rsidP="00F700E3"/>
    <w:p w14:paraId="721E28B9" w14:textId="77777777" w:rsidR="00967FB5" w:rsidRDefault="00967FB5" w:rsidP="00F700E3"/>
    <w:p w14:paraId="3A5981E5" w14:textId="77777777" w:rsidR="00967FB5" w:rsidRDefault="00967FB5" w:rsidP="00F700E3"/>
    <w:p w14:paraId="292C6C5F" w14:textId="1D622C53" w:rsidR="00967FB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 xml:space="preserve">REGLEMENT DE CONSULTATION </w:t>
      </w:r>
    </w:p>
    <w:p w14:paraId="0FEF2AD1" w14:textId="37FFDB33" w:rsidR="00967FB5" w:rsidRPr="00BD212F"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(R.C)</w:t>
      </w:r>
    </w:p>
    <w:p w14:paraId="0D30CCCB" w14:textId="77777777" w:rsidR="00967FB5" w:rsidRDefault="00967FB5" w:rsidP="00F700E3"/>
    <w:p w14:paraId="1CA628A5" w14:textId="77777777" w:rsidR="00967FB5" w:rsidRPr="0081719C" w:rsidRDefault="00967FB5" w:rsidP="00F700E3"/>
    <w:p w14:paraId="0A9AF902" w14:textId="77777777" w:rsidR="00967FB5" w:rsidRPr="00BD212F"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1" w:name="_Hlk198557182"/>
      <w:bookmarkStart w:id="2" w:name="_Hlk124941050"/>
      <w:r w:rsidRPr="00BD212F">
        <w:rPr>
          <w:rFonts w:cs="Arial"/>
          <w:b/>
          <w:sz w:val="44"/>
          <w:szCs w:val="44"/>
        </w:rPr>
        <w:t>Mise à jour de l’Étude de dangers du Grand Port Maritime de Guyane</w:t>
      </w:r>
    </w:p>
    <w:p w14:paraId="764F6F48" w14:textId="77777777" w:rsidR="00967FB5" w:rsidRPr="0007299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r w:rsidRPr="00BD212F">
        <w:rPr>
          <w:rFonts w:cs="Arial"/>
          <w:b/>
          <w:sz w:val="32"/>
          <w:szCs w:val="32"/>
        </w:rPr>
        <w:t>QHSE-01-25</w:t>
      </w:r>
      <w:bookmarkEnd w:id="1"/>
    </w:p>
    <w:bookmarkEnd w:id="2"/>
    <w:p w14:paraId="458698C2" w14:textId="77777777" w:rsidR="00F700E3" w:rsidRPr="005472BE" w:rsidRDefault="00F700E3" w:rsidP="00F700E3">
      <w:pPr>
        <w:rPr>
          <w:color w:val="FF0000"/>
        </w:rPr>
      </w:pPr>
    </w:p>
    <w:p w14:paraId="5C11A970" w14:textId="5F10E4A6" w:rsidR="002A680E" w:rsidRPr="00490A64" w:rsidRDefault="00914054" w:rsidP="00F700E3">
      <w:pPr>
        <w:rPr>
          <w:i/>
          <w:iCs/>
          <w:smallCaps/>
        </w:rPr>
      </w:pPr>
      <w:r w:rsidRPr="00490A64">
        <w:rPr>
          <w:i/>
          <w:iCs/>
          <w:smallCaps/>
        </w:rPr>
        <w:t xml:space="preserve">RC </w:t>
      </w:r>
      <w:r w:rsidR="008F4B9B" w:rsidRPr="008F4B9B">
        <w:rPr>
          <w:b/>
          <w:i/>
          <w:iCs/>
          <w:smallCaps/>
        </w:rPr>
        <w:t>GPM-G DPD 25 20 EDD RX VFO</w:t>
      </w:r>
    </w:p>
    <w:p w14:paraId="579F1208" w14:textId="55D3BEDE" w:rsidR="00F700E3" w:rsidRPr="002A680E" w:rsidRDefault="00F700E3" w:rsidP="00BC7559">
      <w:pPr>
        <w:pStyle w:val="Default"/>
        <w:jc w:val="center"/>
        <w:rPr>
          <w:rFonts w:asciiTheme="minorHAnsi" w:hAnsiTheme="minorHAnsi" w:cstheme="minorHAnsi"/>
          <w:b/>
          <w:bCs/>
          <w:sz w:val="22"/>
          <w:szCs w:val="22"/>
        </w:rPr>
      </w:pPr>
      <w:r w:rsidRPr="002A680E">
        <w:rPr>
          <w:rFonts w:asciiTheme="minorHAnsi" w:hAnsiTheme="minorHAnsi" w:cstheme="minorHAnsi"/>
          <w:b/>
          <w:bCs/>
          <w:sz w:val="22"/>
          <w:szCs w:val="22"/>
          <w:highlight w:val="yellow"/>
        </w:rPr>
        <w:t xml:space="preserve">La date limite de remise des offres est fixée au </w:t>
      </w:r>
      <w:r w:rsidR="003B4EDD">
        <w:rPr>
          <w:rFonts w:asciiTheme="minorHAnsi" w:hAnsiTheme="minorHAnsi" w:cstheme="minorHAnsi"/>
          <w:b/>
          <w:bCs/>
          <w:sz w:val="22"/>
          <w:szCs w:val="22"/>
          <w:highlight w:val="yellow"/>
        </w:rPr>
        <w:t>24</w:t>
      </w:r>
      <w:r w:rsidR="004E5BB8" w:rsidRPr="004E5BB8">
        <w:rPr>
          <w:rFonts w:asciiTheme="minorHAnsi" w:hAnsiTheme="minorHAnsi" w:cstheme="minorHAnsi"/>
          <w:b/>
          <w:bCs/>
          <w:sz w:val="22"/>
          <w:szCs w:val="22"/>
          <w:highlight w:val="yellow"/>
        </w:rPr>
        <w:t xml:space="preserve"> juillet 2025 à 12h00</w:t>
      </w:r>
      <w:r w:rsidR="003B4EDD">
        <w:rPr>
          <w:rFonts w:asciiTheme="minorHAnsi" w:hAnsiTheme="minorHAnsi" w:cstheme="minorHAnsi"/>
          <w:b/>
          <w:bCs/>
          <w:sz w:val="22"/>
          <w:szCs w:val="22"/>
        </w:rPr>
        <w:t xml:space="preserve">  heure de Paris</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65BD8892" w14:textId="1433D30C" w:rsidR="006A6441"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202188814" w:history="1">
            <w:r w:rsidR="006A6441" w:rsidRPr="001C35A4">
              <w:rPr>
                <w:rStyle w:val="Lienhypertexte"/>
                <w:noProof/>
              </w:rPr>
              <w:t>Article II.</w:t>
            </w:r>
            <w:r w:rsidR="006A6441">
              <w:rPr>
                <w:rFonts w:asciiTheme="minorHAnsi" w:eastAsiaTheme="minorEastAsia" w:hAnsiTheme="minorHAnsi" w:cstheme="minorBidi"/>
                <w:b w:val="0"/>
                <w:bCs w:val="0"/>
                <w:i w:val="0"/>
                <w:iCs w:val="0"/>
                <w:noProof/>
                <w:kern w:val="2"/>
                <w:lang w:val="fr-BE" w:eastAsia="fr-BE"/>
                <w14:ligatures w14:val="standardContextual"/>
              </w:rPr>
              <w:tab/>
            </w:r>
            <w:r w:rsidR="006A6441" w:rsidRPr="001C35A4">
              <w:rPr>
                <w:rStyle w:val="Lienhypertexte"/>
                <w:noProof/>
              </w:rPr>
              <w:t>PREAMBULE</w:t>
            </w:r>
            <w:r w:rsidR="006A6441">
              <w:rPr>
                <w:noProof/>
                <w:webHidden/>
              </w:rPr>
              <w:tab/>
            </w:r>
            <w:r w:rsidR="006A6441">
              <w:rPr>
                <w:noProof/>
                <w:webHidden/>
              </w:rPr>
              <w:fldChar w:fldCharType="begin"/>
            </w:r>
            <w:r w:rsidR="006A6441">
              <w:rPr>
                <w:noProof/>
                <w:webHidden/>
              </w:rPr>
              <w:instrText xml:space="preserve"> PAGEREF _Toc202188814 \h </w:instrText>
            </w:r>
            <w:r w:rsidR="006A6441">
              <w:rPr>
                <w:noProof/>
                <w:webHidden/>
              </w:rPr>
            </w:r>
            <w:r w:rsidR="006A6441">
              <w:rPr>
                <w:noProof/>
                <w:webHidden/>
              </w:rPr>
              <w:fldChar w:fldCharType="separate"/>
            </w:r>
            <w:r w:rsidR="006A6441">
              <w:rPr>
                <w:noProof/>
                <w:webHidden/>
              </w:rPr>
              <w:t>4</w:t>
            </w:r>
            <w:r w:rsidR="006A6441">
              <w:rPr>
                <w:noProof/>
                <w:webHidden/>
              </w:rPr>
              <w:fldChar w:fldCharType="end"/>
            </w:r>
          </w:hyperlink>
        </w:p>
        <w:p w14:paraId="332D3862" w14:textId="2401C310" w:rsidR="006A6441" w:rsidRDefault="006A644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15" w:history="1">
            <w:r w:rsidRPr="001C35A4">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PRESENTATION GENERALE DU MARCHE</w:t>
            </w:r>
            <w:r>
              <w:rPr>
                <w:noProof/>
                <w:webHidden/>
              </w:rPr>
              <w:tab/>
            </w:r>
            <w:r>
              <w:rPr>
                <w:noProof/>
                <w:webHidden/>
              </w:rPr>
              <w:fldChar w:fldCharType="begin"/>
            </w:r>
            <w:r>
              <w:rPr>
                <w:noProof/>
                <w:webHidden/>
              </w:rPr>
              <w:instrText xml:space="preserve"> PAGEREF _Toc202188815 \h </w:instrText>
            </w:r>
            <w:r>
              <w:rPr>
                <w:noProof/>
                <w:webHidden/>
              </w:rPr>
            </w:r>
            <w:r>
              <w:rPr>
                <w:noProof/>
                <w:webHidden/>
              </w:rPr>
              <w:fldChar w:fldCharType="separate"/>
            </w:r>
            <w:r>
              <w:rPr>
                <w:noProof/>
                <w:webHidden/>
              </w:rPr>
              <w:t>4</w:t>
            </w:r>
            <w:r>
              <w:rPr>
                <w:noProof/>
                <w:webHidden/>
              </w:rPr>
              <w:fldChar w:fldCharType="end"/>
            </w:r>
          </w:hyperlink>
        </w:p>
        <w:p w14:paraId="68D8DE4B" w14:textId="3D01F44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6" w:history="1">
            <w:r w:rsidRPr="001C35A4">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Objet du marché</w:t>
            </w:r>
            <w:r>
              <w:rPr>
                <w:noProof/>
                <w:webHidden/>
              </w:rPr>
              <w:tab/>
            </w:r>
            <w:r>
              <w:rPr>
                <w:noProof/>
                <w:webHidden/>
              </w:rPr>
              <w:fldChar w:fldCharType="begin"/>
            </w:r>
            <w:r>
              <w:rPr>
                <w:noProof/>
                <w:webHidden/>
              </w:rPr>
              <w:instrText xml:space="preserve"> PAGEREF _Toc202188816 \h </w:instrText>
            </w:r>
            <w:r>
              <w:rPr>
                <w:noProof/>
                <w:webHidden/>
              </w:rPr>
            </w:r>
            <w:r>
              <w:rPr>
                <w:noProof/>
                <w:webHidden/>
              </w:rPr>
              <w:fldChar w:fldCharType="separate"/>
            </w:r>
            <w:r>
              <w:rPr>
                <w:noProof/>
                <w:webHidden/>
              </w:rPr>
              <w:t>4</w:t>
            </w:r>
            <w:r>
              <w:rPr>
                <w:noProof/>
                <w:webHidden/>
              </w:rPr>
              <w:fldChar w:fldCharType="end"/>
            </w:r>
          </w:hyperlink>
        </w:p>
        <w:p w14:paraId="62D4C327" w14:textId="60F6F39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7" w:history="1">
            <w:r w:rsidRPr="001C35A4">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Allotissement</w:t>
            </w:r>
            <w:r>
              <w:rPr>
                <w:noProof/>
                <w:webHidden/>
              </w:rPr>
              <w:tab/>
            </w:r>
            <w:r>
              <w:rPr>
                <w:noProof/>
                <w:webHidden/>
              </w:rPr>
              <w:fldChar w:fldCharType="begin"/>
            </w:r>
            <w:r>
              <w:rPr>
                <w:noProof/>
                <w:webHidden/>
              </w:rPr>
              <w:instrText xml:space="preserve"> PAGEREF _Toc202188817 \h </w:instrText>
            </w:r>
            <w:r>
              <w:rPr>
                <w:noProof/>
                <w:webHidden/>
              </w:rPr>
            </w:r>
            <w:r>
              <w:rPr>
                <w:noProof/>
                <w:webHidden/>
              </w:rPr>
              <w:fldChar w:fldCharType="separate"/>
            </w:r>
            <w:r>
              <w:rPr>
                <w:noProof/>
                <w:webHidden/>
              </w:rPr>
              <w:t>4</w:t>
            </w:r>
            <w:r>
              <w:rPr>
                <w:noProof/>
                <w:webHidden/>
              </w:rPr>
              <w:fldChar w:fldCharType="end"/>
            </w:r>
          </w:hyperlink>
        </w:p>
        <w:p w14:paraId="174F9C31" w14:textId="154BB1A1"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8" w:history="1">
            <w:r w:rsidRPr="001C35A4">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Forme du marché</w:t>
            </w:r>
            <w:r>
              <w:rPr>
                <w:noProof/>
                <w:webHidden/>
              </w:rPr>
              <w:tab/>
            </w:r>
            <w:r>
              <w:rPr>
                <w:noProof/>
                <w:webHidden/>
              </w:rPr>
              <w:fldChar w:fldCharType="begin"/>
            </w:r>
            <w:r>
              <w:rPr>
                <w:noProof/>
                <w:webHidden/>
              </w:rPr>
              <w:instrText xml:space="preserve"> PAGEREF _Toc202188818 \h </w:instrText>
            </w:r>
            <w:r>
              <w:rPr>
                <w:noProof/>
                <w:webHidden/>
              </w:rPr>
            </w:r>
            <w:r>
              <w:rPr>
                <w:noProof/>
                <w:webHidden/>
              </w:rPr>
              <w:fldChar w:fldCharType="separate"/>
            </w:r>
            <w:r>
              <w:rPr>
                <w:noProof/>
                <w:webHidden/>
              </w:rPr>
              <w:t>4</w:t>
            </w:r>
            <w:r>
              <w:rPr>
                <w:noProof/>
                <w:webHidden/>
              </w:rPr>
              <w:fldChar w:fldCharType="end"/>
            </w:r>
          </w:hyperlink>
        </w:p>
        <w:p w14:paraId="6427C24A" w14:textId="1C0A46D9"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9" w:history="1">
            <w:r w:rsidRPr="001C35A4">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Montant maximum</w:t>
            </w:r>
            <w:r>
              <w:rPr>
                <w:noProof/>
                <w:webHidden/>
              </w:rPr>
              <w:tab/>
            </w:r>
            <w:r>
              <w:rPr>
                <w:noProof/>
                <w:webHidden/>
              </w:rPr>
              <w:fldChar w:fldCharType="begin"/>
            </w:r>
            <w:r>
              <w:rPr>
                <w:noProof/>
                <w:webHidden/>
              </w:rPr>
              <w:instrText xml:space="preserve"> PAGEREF _Toc202188819 \h </w:instrText>
            </w:r>
            <w:r>
              <w:rPr>
                <w:noProof/>
                <w:webHidden/>
              </w:rPr>
            </w:r>
            <w:r>
              <w:rPr>
                <w:noProof/>
                <w:webHidden/>
              </w:rPr>
              <w:fldChar w:fldCharType="separate"/>
            </w:r>
            <w:r>
              <w:rPr>
                <w:noProof/>
                <w:webHidden/>
              </w:rPr>
              <w:t>4</w:t>
            </w:r>
            <w:r>
              <w:rPr>
                <w:noProof/>
                <w:webHidden/>
              </w:rPr>
              <w:fldChar w:fldCharType="end"/>
            </w:r>
          </w:hyperlink>
        </w:p>
        <w:p w14:paraId="64557D74" w14:textId="0666A16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0" w:history="1">
            <w:r w:rsidRPr="001C35A4">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Durée</w:t>
            </w:r>
            <w:r>
              <w:rPr>
                <w:noProof/>
                <w:webHidden/>
              </w:rPr>
              <w:tab/>
            </w:r>
            <w:r>
              <w:rPr>
                <w:noProof/>
                <w:webHidden/>
              </w:rPr>
              <w:fldChar w:fldCharType="begin"/>
            </w:r>
            <w:r>
              <w:rPr>
                <w:noProof/>
                <w:webHidden/>
              </w:rPr>
              <w:instrText xml:space="preserve"> PAGEREF _Toc202188820 \h </w:instrText>
            </w:r>
            <w:r>
              <w:rPr>
                <w:noProof/>
                <w:webHidden/>
              </w:rPr>
            </w:r>
            <w:r>
              <w:rPr>
                <w:noProof/>
                <w:webHidden/>
              </w:rPr>
              <w:fldChar w:fldCharType="separate"/>
            </w:r>
            <w:r>
              <w:rPr>
                <w:noProof/>
                <w:webHidden/>
              </w:rPr>
              <w:t>4</w:t>
            </w:r>
            <w:r>
              <w:rPr>
                <w:noProof/>
                <w:webHidden/>
              </w:rPr>
              <w:fldChar w:fldCharType="end"/>
            </w:r>
          </w:hyperlink>
        </w:p>
        <w:p w14:paraId="3EBAAC8C" w14:textId="2C01F3FE"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21" w:history="1">
            <w:r w:rsidRPr="001C35A4">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CONDITIONS DE LA CONSULTATION</w:t>
            </w:r>
            <w:r>
              <w:rPr>
                <w:noProof/>
                <w:webHidden/>
              </w:rPr>
              <w:tab/>
            </w:r>
            <w:r>
              <w:rPr>
                <w:noProof/>
                <w:webHidden/>
              </w:rPr>
              <w:fldChar w:fldCharType="begin"/>
            </w:r>
            <w:r>
              <w:rPr>
                <w:noProof/>
                <w:webHidden/>
              </w:rPr>
              <w:instrText xml:space="preserve"> PAGEREF _Toc202188821 \h </w:instrText>
            </w:r>
            <w:r>
              <w:rPr>
                <w:noProof/>
                <w:webHidden/>
              </w:rPr>
            </w:r>
            <w:r>
              <w:rPr>
                <w:noProof/>
                <w:webHidden/>
              </w:rPr>
              <w:fldChar w:fldCharType="separate"/>
            </w:r>
            <w:r>
              <w:rPr>
                <w:noProof/>
                <w:webHidden/>
              </w:rPr>
              <w:t>5</w:t>
            </w:r>
            <w:r>
              <w:rPr>
                <w:noProof/>
                <w:webHidden/>
              </w:rPr>
              <w:fldChar w:fldCharType="end"/>
            </w:r>
          </w:hyperlink>
        </w:p>
        <w:p w14:paraId="1A7A55CC" w14:textId="54DC46FC"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2" w:history="1">
            <w:r w:rsidRPr="001C35A4">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_Toc202188822 \h </w:instrText>
            </w:r>
            <w:r>
              <w:rPr>
                <w:noProof/>
                <w:webHidden/>
              </w:rPr>
            </w:r>
            <w:r>
              <w:rPr>
                <w:noProof/>
                <w:webHidden/>
              </w:rPr>
              <w:fldChar w:fldCharType="separate"/>
            </w:r>
            <w:r>
              <w:rPr>
                <w:noProof/>
                <w:webHidden/>
              </w:rPr>
              <w:t>5</w:t>
            </w:r>
            <w:r>
              <w:rPr>
                <w:noProof/>
                <w:webHidden/>
              </w:rPr>
              <w:fldChar w:fldCharType="end"/>
            </w:r>
          </w:hyperlink>
        </w:p>
        <w:p w14:paraId="623A2BE7" w14:textId="7AF7A06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23"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Déroulement</w:t>
            </w:r>
            <w:r>
              <w:rPr>
                <w:noProof/>
                <w:webHidden/>
              </w:rPr>
              <w:tab/>
            </w:r>
            <w:r>
              <w:rPr>
                <w:noProof/>
                <w:webHidden/>
              </w:rPr>
              <w:fldChar w:fldCharType="begin"/>
            </w:r>
            <w:r>
              <w:rPr>
                <w:noProof/>
                <w:webHidden/>
              </w:rPr>
              <w:instrText xml:space="preserve"> PAGEREF _Toc202188823 \h </w:instrText>
            </w:r>
            <w:r>
              <w:rPr>
                <w:noProof/>
                <w:webHidden/>
              </w:rPr>
            </w:r>
            <w:r>
              <w:rPr>
                <w:noProof/>
                <w:webHidden/>
              </w:rPr>
              <w:fldChar w:fldCharType="separate"/>
            </w:r>
            <w:r>
              <w:rPr>
                <w:noProof/>
                <w:webHidden/>
              </w:rPr>
              <w:t>5</w:t>
            </w:r>
            <w:r>
              <w:rPr>
                <w:noProof/>
                <w:webHidden/>
              </w:rPr>
              <w:fldChar w:fldCharType="end"/>
            </w:r>
          </w:hyperlink>
        </w:p>
        <w:p w14:paraId="6CB330FB" w14:textId="0C06D658"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24"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Justification de l’utilisation de la procédure :</w:t>
            </w:r>
            <w:r>
              <w:rPr>
                <w:noProof/>
                <w:webHidden/>
              </w:rPr>
              <w:tab/>
            </w:r>
            <w:r>
              <w:rPr>
                <w:noProof/>
                <w:webHidden/>
              </w:rPr>
              <w:fldChar w:fldCharType="begin"/>
            </w:r>
            <w:r>
              <w:rPr>
                <w:noProof/>
                <w:webHidden/>
              </w:rPr>
              <w:instrText xml:space="preserve"> PAGEREF _Toc202188824 \h </w:instrText>
            </w:r>
            <w:r>
              <w:rPr>
                <w:noProof/>
                <w:webHidden/>
              </w:rPr>
            </w:r>
            <w:r>
              <w:rPr>
                <w:noProof/>
                <w:webHidden/>
              </w:rPr>
              <w:fldChar w:fldCharType="separate"/>
            </w:r>
            <w:r>
              <w:rPr>
                <w:noProof/>
                <w:webHidden/>
              </w:rPr>
              <w:t>5</w:t>
            </w:r>
            <w:r>
              <w:rPr>
                <w:noProof/>
                <w:webHidden/>
              </w:rPr>
              <w:fldChar w:fldCharType="end"/>
            </w:r>
          </w:hyperlink>
        </w:p>
        <w:p w14:paraId="316AF4E3" w14:textId="74EC290E"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5" w:history="1">
            <w:r w:rsidRPr="001C35A4">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Groupement d’entreprises</w:t>
            </w:r>
            <w:r>
              <w:rPr>
                <w:noProof/>
                <w:webHidden/>
              </w:rPr>
              <w:tab/>
            </w:r>
            <w:r>
              <w:rPr>
                <w:noProof/>
                <w:webHidden/>
              </w:rPr>
              <w:fldChar w:fldCharType="begin"/>
            </w:r>
            <w:r>
              <w:rPr>
                <w:noProof/>
                <w:webHidden/>
              </w:rPr>
              <w:instrText xml:space="preserve"> PAGEREF _Toc202188825 \h </w:instrText>
            </w:r>
            <w:r>
              <w:rPr>
                <w:noProof/>
                <w:webHidden/>
              </w:rPr>
            </w:r>
            <w:r>
              <w:rPr>
                <w:noProof/>
                <w:webHidden/>
              </w:rPr>
              <w:fldChar w:fldCharType="separate"/>
            </w:r>
            <w:r>
              <w:rPr>
                <w:noProof/>
                <w:webHidden/>
              </w:rPr>
              <w:t>5</w:t>
            </w:r>
            <w:r>
              <w:rPr>
                <w:noProof/>
                <w:webHidden/>
              </w:rPr>
              <w:fldChar w:fldCharType="end"/>
            </w:r>
          </w:hyperlink>
        </w:p>
        <w:p w14:paraId="6F416AEC" w14:textId="6954CD2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6" w:history="1">
            <w:r w:rsidRPr="001C35A4">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Variantes</w:t>
            </w:r>
            <w:r>
              <w:rPr>
                <w:noProof/>
                <w:webHidden/>
              </w:rPr>
              <w:tab/>
            </w:r>
            <w:r>
              <w:rPr>
                <w:noProof/>
                <w:webHidden/>
              </w:rPr>
              <w:fldChar w:fldCharType="begin"/>
            </w:r>
            <w:r>
              <w:rPr>
                <w:noProof/>
                <w:webHidden/>
              </w:rPr>
              <w:instrText xml:space="preserve"> PAGEREF _Toc202188826 \h </w:instrText>
            </w:r>
            <w:r>
              <w:rPr>
                <w:noProof/>
                <w:webHidden/>
              </w:rPr>
            </w:r>
            <w:r>
              <w:rPr>
                <w:noProof/>
                <w:webHidden/>
              </w:rPr>
              <w:fldChar w:fldCharType="separate"/>
            </w:r>
            <w:r>
              <w:rPr>
                <w:noProof/>
                <w:webHidden/>
              </w:rPr>
              <w:t>6</w:t>
            </w:r>
            <w:r>
              <w:rPr>
                <w:noProof/>
                <w:webHidden/>
              </w:rPr>
              <w:fldChar w:fldCharType="end"/>
            </w:r>
          </w:hyperlink>
        </w:p>
        <w:p w14:paraId="3BAFE45C" w14:textId="76717D15"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7" w:history="1">
            <w:r w:rsidRPr="001C35A4">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Négociation</w:t>
            </w:r>
            <w:r>
              <w:rPr>
                <w:noProof/>
                <w:webHidden/>
              </w:rPr>
              <w:tab/>
            </w:r>
            <w:r>
              <w:rPr>
                <w:noProof/>
                <w:webHidden/>
              </w:rPr>
              <w:fldChar w:fldCharType="begin"/>
            </w:r>
            <w:r>
              <w:rPr>
                <w:noProof/>
                <w:webHidden/>
              </w:rPr>
              <w:instrText xml:space="preserve"> PAGEREF _Toc202188827 \h </w:instrText>
            </w:r>
            <w:r>
              <w:rPr>
                <w:noProof/>
                <w:webHidden/>
              </w:rPr>
            </w:r>
            <w:r>
              <w:rPr>
                <w:noProof/>
                <w:webHidden/>
              </w:rPr>
              <w:fldChar w:fldCharType="separate"/>
            </w:r>
            <w:r>
              <w:rPr>
                <w:noProof/>
                <w:webHidden/>
              </w:rPr>
              <w:t>6</w:t>
            </w:r>
            <w:r>
              <w:rPr>
                <w:noProof/>
                <w:webHidden/>
              </w:rPr>
              <w:fldChar w:fldCharType="end"/>
            </w:r>
          </w:hyperlink>
        </w:p>
        <w:p w14:paraId="65D86461" w14:textId="5CF2C0E8"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8" w:history="1">
            <w:r w:rsidRPr="001C35A4">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Pieces constitutiv</w:t>
            </w:r>
            <w:r w:rsidRPr="001C35A4">
              <w:rPr>
                <w:rStyle w:val="Lienhypertexte"/>
                <w:noProof/>
              </w:rPr>
              <w:t>e</w:t>
            </w:r>
            <w:r w:rsidRPr="001C35A4">
              <w:rPr>
                <w:rStyle w:val="Lienhypertexte"/>
                <w:noProof/>
              </w:rPr>
              <w:t>s du DCE et du marché</w:t>
            </w:r>
            <w:r>
              <w:rPr>
                <w:noProof/>
                <w:webHidden/>
              </w:rPr>
              <w:tab/>
            </w:r>
            <w:r>
              <w:rPr>
                <w:noProof/>
                <w:webHidden/>
              </w:rPr>
              <w:fldChar w:fldCharType="begin"/>
            </w:r>
            <w:r>
              <w:rPr>
                <w:noProof/>
                <w:webHidden/>
              </w:rPr>
              <w:instrText xml:space="preserve"> PAGEREF _Toc202188828 \h </w:instrText>
            </w:r>
            <w:r>
              <w:rPr>
                <w:noProof/>
                <w:webHidden/>
              </w:rPr>
            </w:r>
            <w:r>
              <w:rPr>
                <w:noProof/>
                <w:webHidden/>
              </w:rPr>
              <w:fldChar w:fldCharType="separate"/>
            </w:r>
            <w:r>
              <w:rPr>
                <w:noProof/>
                <w:webHidden/>
              </w:rPr>
              <w:t>6</w:t>
            </w:r>
            <w:r>
              <w:rPr>
                <w:noProof/>
                <w:webHidden/>
              </w:rPr>
              <w:fldChar w:fldCharType="end"/>
            </w:r>
          </w:hyperlink>
        </w:p>
        <w:p w14:paraId="398FB79A" w14:textId="004FCFBF"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9" w:history="1">
            <w:r w:rsidRPr="001C35A4">
              <w:rPr>
                <w:rStyle w:val="Lienhypertexte"/>
                <w:noProof/>
              </w:rPr>
              <w:t>Section 4.06</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Modification du DCE</w:t>
            </w:r>
            <w:r>
              <w:rPr>
                <w:noProof/>
                <w:webHidden/>
              </w:rPr>
              <w:tab/>
            </w:r>
            <w:r>
              <w:rPr>
                <w:noProof/>
                <w:webHidden/>
              </w:rPr>
              <w:fldChar w:fldCharType="begin"/>
            </w:r>
            <w:r>
              <w:rPr>
                <w:noProof/>
                <w:webHidden/>
              </w:rPr>
              <w:instrText xml:space="preserve"> PAGEREF _Toc202188829 \h </w:instrText>
            </w:r>
            <w:r>
              <w:rPr>
                <w:noProof/>
                <w:webHidden/>
              </w:rPr>
            </w:r>
            <w:r>
              <w:rPr>
                <w:noProof/>
                <w:webHidden/>
              </w:rPr>
              <w:fldChar w:fldCharType="separate"/>
            </w:r>
            <w:r>
              <w:rPr>
                <w:noProof/>
                <w:webHidden/>
              </w:rPr>
              <w:t>7</w:t>
            </w:r>
            <w:r>
              <w:rPr>
                <w:noProof/>
                <w:webHidden/>
              </w:rPr>
              <w:fldChar w:fldCharType="end"/>
            </w:r>
          </w:hyperlink>
        </w:p>
        <w:p w14:paraId="59836B08" w14:textId="37073EE4"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0" w:history="1">
            <w:r w:rsidRPr="001C35A4">
              <w:rPr>
                <w:rStyle w:val="Lienhypertexte"/>
                <w:noProof/>
              </w:rPr>
              <w:t>Section 4.07</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Durée de validité des offres</w:t>
            </w:r>
            <w:r>
              <w:rPr>
                <w:noProof/>
                <w:webHidden/>
              </w:rPr>
              <w:tab/>
            </w:r>
            <w:r>
              <w:rPr>
                <w:noProof/>
                <w:webHidden/>
              </w:rPr>
              <w:fldChar w:fldCharType="begin"/>
            </w:r>
            <w:r>
              <w:rPr>
                <w:noProof/>
                <w:webHidden/>
              </w:rPr>
              <w:instrText xml:space="preserve"> PAGEREF _Toc202188830 \h </w:instrText>
            </w:r>
            <w:r>
              <w:rPr>
                <w:noProof/>
                <w:webHidden/>
              </w:rPr>
            </w:r>
            <w:r>
              <w:rPr>
                <w:noProof/>
                <w:webHidden/>
              </w:rPr>
              <w:fldChar w:fldCharType="separate"/>
            </w:r>
            <w:r>
              <w:rPr>
                <w:noProof/>
                <w:webHidden/>
              </w:rPr>
              <w:t>7</w:t>
            </w:r>
            <w:r>
              <w:rPr>
                <w:noProof/>
                <w:webHidden/>
              </w:rPr>
              <w:fldChar w:fldCharType="end"/>
            </w:r>
          </w:hyperlink>
        </w:p>
        <w:p w14:paraId="21ADF4D0" w14:textId="433CB362" w:rsidR="006A6441" w:rsidRDefault="006A644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31" w:history="1">
            <w:r w:rsidRPr="001C35A4">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MODALITES DE SOUMISSION</w:t>
            </w:r>
            <w:r>
              <w:rPr>
                <w:noProof/>
                <w:webHidden/>
              </w:rPr>
              <w:tab/>
            </w:r>
            <w:r>
              <w:rPr>
                <w:noProof/>
                <w:webHidden/>
              </w:rPr>
              <w:fldChar w:fldCharType="begin"/>
            </w:r>
            <w:r>
              <w:rPr>
                <w:noProof/>
                <w:webHidden/>
              </w:rPr>
              <w:instrText xml:space="preserve"> PAGEREF _Toc202188831 \h </w:instrText>
            </w:r>
            <w:r>
              <w:rPr>
                <w:noProof/>
                <w:webHidden/>
              </w:rPr>
            </w:r>
            <w:r>
              <w:rPr>
                <w:noProof/>
                <w:webHidden/>
              </w:rPr>
              <w:fldChar w:fldCharType="separate"/>
            </w:r>
            <w:r>
              <w:rPr>
                <w:noProof/>
                <w:webHidden/>
              </w:rPr>
              <w:t>7</w:t>
            </w:r>
            <w:r>
              <w:rPr>
                <w:noProof/>
                <w:webHidden/>
              </w:rPr>
              <w:fldChar w:fldCharType="end"/>
            </w:r>
          </w:hyperlink>
        </w:p>
        <w:p w14:paraId="2995A069" w14:textId="30080A7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2" w:history="1">
            <w:r w:rsidRPr="001C35A4">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Dossier de candidature</w:t>
            </w:r>
            <w:r>
              <w:rPr>
                <w:noProof/>
                <w:webHidden/>
              </w:rPr>
              <w:tab/>
            </w:r>
            <w:r>
              <w:rPr>
                <w:noProof/>
                <w:webHidden/>
              </w:rPr>
              <w:fldChar w:fldCharType="begin"/>
            </w:r>
            <w:r>
              <w:rPr>
                <w:noProof/>
                <w:webHidden/>
              </w:rPr>
              <w:instrText xml:space="preserve"> PAGEREF _Toc202188832 \h </w:instrText>
            </w:r>
            <w:r>
              <w:rPr>
                <w:noProof/>
                <w:webHidden/>
              </w:rPr>
            </w:r>
            <w:r>
              <w:rPr>
                <w:noProof/>
                <w:webHidden/>
              </w:rPr>
              <w:fldChar w:fldCharType="separate"/>
            </w:r>
            <w:r>
              <w:rPr>
                <w:noProof/>
                <w:webHidden/>
              </w:rPr>
              <w:t>7</w:t>
            </w:r>
            <w:r>
              <w:rPr>
                <w:noProof/>
                <w:webHidden/>
              </w:rPr>
              <w:fldChar w:fldCharType="end"/>
            </w:r>
          </w:hyperlink>
        </w:p>
        <w:p w14:paraId="6C37B59B" w14:textId="157AFD7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3"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Interdictions de soumissionner</w:t>
            </w:r>
            <w:r>
              <w:rPr>
                <w:noProof/>
                <w:webHidden/>
              </w:rPr>
              <w:tab/>
            </w:r>
            <w:r>
              <w:rPr>
                <w:noProof/>
                <w:webHidden/>
              </w:rPr>
              <w:fldChar w:fldCharType="begin"/>
            </w:r>
            <w:r>
              <w:rPr>
                <w:noProof/>
                <w:webHidden/>
              </w:rPr>
              <w:instrText xml:space="preserve"> PAGEREF _Toc202188833 \h </w:instrText>
            </w:r>
            <w:r>
              <w:rPr>
                <w:noProof/>
                <w:webHidden/>
              </w:rPr>
            </w:r>
            <w:r>
              <w:rPr>
                <w:noProof/>
                <w:webHidden/>
              </w:rPr>
              <w:fldChar w:fldCharType="separate"/>
            </w:r>
            <w:r>
              <w:rPr>
                <w:noProof/>
                <w:webHidden/>
              </w:rPr>
              <w:t>8</w:t>
            </w:r>
            <w:r>
              <w:rPr>
                <w:noProof/>
                <w:webHidden/>
              </w:rPr>
              <w:fldChar w:fldCharType="end"/>
            </w:r>
          </w:hyperlink>
        </w:p>
        <w:p w14:paraId="303EF6DE" w14:textId="6476A73C"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4"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_Toc202188834 \h </w:instrText>
            </w:r>
            <w:r>
              <w:rPr>
                <w:noProof/>
                <w:webHidden/>
              </w:rPr>
            </w:r>
            <w:r>
              <w:rPr>
                <w:noProof/>
                <w:webHidden/>
              </w:rPr>
              <w:fldChar w:fldCharType="separate"/>
            </w:r>
            <w:r>
              <w:rPr>
                <w:noProof/>
                <w:webHidden/>
              </w:rPr>
              <w:t>8</w:t>
            </w:r>
            <w:r>
              <w:rPr>
                <w:noProof/>
                <w:webHidden/>
              </w:rPr>
              <w:fldChar w:fldCharType="end"/>
            </w:r>
          </w:hyperlink>
        </w:p>
        <w:p w14:paraId="7A916A5A" w14:textId="462179FA"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5"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Présentation de la candidature</w:t>
            </w:r>
            <w:r>
              <w:rPr>
                <w:noProof/>
                <w:webHidden/>
              </w:rPr>
              <w:tab/>
            </w:r>
            <w:r>
              <w:rPr>
                <w:noProof/>
                <w:webHidden/>
              </w:rPr>
              <w:fldChar w:fldCharType="begin"/>
            </w:r>
            <w:r>
              <w:rPr>
                <w:noProof/>
                <w:webHidden/>
              </w:rPr>
              <w:instrText xml:space="preserve"> PAGEREF _Toc202188835 \h </w:instrText>
            </w:r>
            <w:r>
              <w:rPr>
                <w:noProof/>
                <w:webHidden/>
              </w:rPr>
            </w:r>
            <w:r>
              <w:rPr>
                <w:noProof/>
                <w:webHidden/>
              </w:rPr>
              <w:fldChar w:fldCharType="separate"/>
            </w:r>
            <w:r>
              <w:rPr>
                <w:noProof/>
                <w:webHidden/>
              </w:rPr>
              <w:t>8</w:t>
            </w:r>
            <w:r>
              <w:rPr>
                <w:noProof/>
                <w:webHidden/>
              </w:rPr>
              <w:fldChar w:fldCharType="end"/>
            </w:r>
          </w:hyperlink>
        </w:p>
        <w:p w14:paraId="37A9F861" w14:textId="03B90140"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6"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Précisions sur la sous-traitance</w:t>
            </w:r>
            <w:r>
              <w:rPr>
                <w:noProof/>
                <w:webHidden/>
              </w:rPr>
              <w:tab/>
            </w:r>
            <w:r>
              <w:rPr>
                <w:noProof/>
                <w:webHidden/>
              </w:rPr>
              <w:fldChar w:fldCharType="begin"/>
            </w:r>
            <w:r>
              <w:rPr>
                <w:noProof/>
                <w:webHidden/>
              </w:rPr>
              <w:instrText xml:space="preserve"> PAGEREF _Toc202188836 \h </w:instrText>
            </w:r>
            <w:r>
              <w:rPr>
                <w:noProof/>
                <w:webHidden/>
              </w:rPr>
            </w:r>
            <w:r>
              <w:rPr>
                <w:noProof/>
                <w:webHidden/>
              </w:rPr>
              <w:fldChar w:fldCharType="separate"/>
            </w:r>
            <w:r>
              <w:rPr>
                <w:noProof/>
                <w:webHidden/>
              </w:rPr>
              <w:t>9</w:t>
            </w:r>
            <w:r>
              <w:rPr>
                <w:noProof/>
                <w:webHidden/>
              </w:rPr>
              <w:fldChar w:fldCharType="end"/>
            </w:r>
          </w:hyperlink>
        </w:p>
        <w:p w14:paraId="0EAA7A7B" w14:textId="0079108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7" w:history="1">
            <w:r w:rsidRPr="001C35A4">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Plan de nommage des fichiers</w:t>
            </w:r>
            <w:r>
              <w:rPr>
                <w:noProof/>
                <w:webHidden/>
              </w:rPr>
              <w:tab/>
            </w:r>
            <w:r>
              <w:rPr>
                <w:noProof/>
                <w:webHidden/>
              </w:rPr>
              <w:fldChar w:fldCharType="begin"/>
            </w:r>
            <w:r>
              <w:rPr>
                <w:noProof/>
                <w:webHidden/>
              </w:rPr>
              <w:instrText xml:space="preserve"> PAGEREF _Toc202188837 \h </w:instrText>
            </w:r>
            <w:r>
              <w:rPr>
                <w:noProof/>
                <w:webHidden/>
              </w:rPr>
            </w:r>
            <w:r>
              <w:rPr>
                <w:noProof/>
                <w:webHidden/>
              </w:rPr>
              <w:fldChar w:fldCharType="separate"/>
            </w:r>
            <w:r>
              <w:rPr>
                <w:noProof/>
                <w:webHidden/>
              </w:rPr>
              <w:t>10</w:t>
            </w:r>
            <w:r>
              <w:rPr>
                <w:noProof/>
                <w:webHidden/>
              </w:rPr>
              <w:fldChar w:fldCharType="end"/>
            </w:r>
          </w:hyperlink>
        </w:p>
        <w:p w14:paraId="3D2980F9" w14:textId="2AF2824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8" w:history="1">
            <w:r w:rsidRPr="001C35A4">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Dossier d’offre</w:t>
            </w:r>
            <w:r>
              <w:rPr>
                <w:noProof/>
                <w:webHidden/>
              </w:rPr>
              <w:tab/>
            </w:r>
            <w:r>
              <w:rPr>
                <w:noProof/>
                <w:webHidden/>
              </w:rPr>
              <w:fldChar w:fldCharType="begin"/>
            </w:r>
            <w:r>
              <w:rPr>
                <w:noProof/>
                <w:webHidden/>
              </w:rPr>
              <w:instrText xml:space="preserve"> PAGEREF _Toc202188838 \h </w:instrText>
            </w:r>
            <w:r>
              <w:rPr>
                <w:noProof/>
                <w:webHidden/>
              </w:rPr>
            </w:r>
            <w:r>
              <w:rPr>
                <w:noProof/>
                <w:webHidden/>
              </w:rPr>
              <w:fldChar w:fldCharType="separate"/>
            </w:r>
            <w:r>
              <w:rPr>
                <w:noProof/>
                <w:webHidden/>
              </w:rPr>
              <w:t>10</w:t>
            </w:r>
            <w:r>
              <w:rPr>
                <w:noProof/>
                <w:webHidden/>
              </w:rPr>
              <w:fldChar w:fldCharType="end"/>
            </w:r>
          </w:hyperlink>
        </w:p>
        <w:p w14:paraId="7C45A473" w14:textId="2579E84E"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9"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Plan de nommage des fichiers</w:t>
            </w:r>
            <w:r>
              <w:rPr>
                <w:noProof/>
                <w:webHidden/>
              </w:rPr>
              <w:tab/>
            </w:r>
            <w:r>
              <w:rPr>
                <w:noProof/>
                <w:webHidden/>
              </w:rPr>
              <w:fldChar w:fldCharType="begin"/>
            </w:r>
            <w:r>
              <w:rPr>
                <w:noProof/>
                <w:webHidden/>
              </w:rPr>
              <w:instrText xml:space="preserve"> PAGEREF _Toc202188839 \h </w:instrText>
            </w:r>
            <w:r>
              <w:rPr>
                <w:noProof/>
                <w:webHidden/>
              </w:rPr>
            </w:r>
            <w:r>
              <w:rPr>
                <w:noProof/>
                <w:webHidden/>
              </w:rPr>
              <w:fldChar w:fldCharType="separate"/>
            </w:r>
            <w:r>
              <w:rPr>
                <w:noProof/>
                <w:webHidden/>
              </w:rPr>
              <w:t>11</w:t>
            </w:r>
            <w:r>
              <w:rPr>
                <w:noProof/>
                <w:webHidden/>
              </w:rPr>
              <w:fldChar w:fldCharType="end"/>
            </w:r>
          </w:hyperlink>
        </w:p>
        <w:p w14:paraId="16C2C15F" w14:textId="1C6A7AA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0" w:history="1">
            <w:r w:rsidRPr="001C35A4">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Calendrier du projet</w:t>
            </w:r>
            <w:r>
              <w:rPr>
                <w:noProof/>
                <w:webHidden/>
              </w:rPr>
              <w:tab/>
            </w:r>
            <w:r>
              <w:rPr>
                <w:noProof/>
                <w:webHidden/>
              </w:rPr>
              <w:fldChar w:fldCharType="begin"/>
            </w:r>
            <w:r>
              <w:rPr>
                <w:noProof/>
                <w:webHidden/>
              </w:rPr>
              <w:instrText xml:space="preserve"> PAGEREF _Toc202188840 \h </w:instrText>
            </w:r>
            <w:r>
              <w:rPr>
                <w:noProof/>
                <w:webHidden/>
              </w:rPr>
            </w:r>
            <w:r>
              <w:rPr>
                <w:noProof/>
                <w:webHidden/>
              </w:rPr>
              <w:fldChar w:fldCharType="separate"/>
            </w:r>
            <w:r>
              <w:rPr>
                <w:noProof/>
                <w:webHidden/>
              </w:rPr>
              <w:t>12</w:t>
            </w:r>
            <w:r>
              <w:rPr>
                <w:noProof/>
                <w:webHidden/>
              </w:rPr>
              <w:fldChar w:fldCharType="end"/>
            </w:r>
          </w:hyperlink>
        </w:p>
        <w:p w14:paraId="48811B13" w14:textId="1D12ED78"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1"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_Toc202188841 \h </w:instrText>
            </w:r>
            <w:r>
              <w:rPr>
                <w:noProof/>
                <w:webHidden/>
              </w:rPr>
            </w:r>
            <w:r>
              <w:rPr>
                <w:noProof/>
                <w:webHidden/>
              </w:rPr>
              <w:fldChar w:fldCharType="separate"/>
            </w:r>
            <w:r>
              <w:rPr>
                <w:noProof/>
                <w:webHidden/>
              </w:rPr>
              <w:t>12</w:t>
            </w:r>
            <w:r>
              <w:rPr>
                <w:noProof/>
                <w:webHidden/>
              </w:rPr>
              <w:fldChar w:fldCharType="end"/>
            </w:r>
          </w:hyperlink>
        </w:p>
        <w:p w14:paraId="1BF87F45" w14:textId="238B4622"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2"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_Toc202188842 \h </w:instrText>
            </w:r>
            <w:r>
              <w:rPr>
                <w:noProof/>
                <w:webHidden/>
              </w:rPr>
            </w:r>
            <w:r>
              <w:rPr>
                <w:noProof/>
                <w:webHidden/>
              </w:rPr>
              <w:fldChar w:fldCharType="separate"/>
            </w:r>
            <w:r>
              <w:rPr>
                <w:noProof/>
                <w:webHidden/>
              </w:rPr>
              <w:t>12</w:t>
            </w:r>
            <w:r>
              <w:rPr>
                <w:noProof/>
                <w:webHidden/>
              </w:rPr>
              <w:fldChar w:fldCharType="end"/>
            </w:r>
          </w:hyperlink>
        </w:p>
        <w:p w14:paraId="27374BF7" w14:textId="0F36CD5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3" w:history="1">
            <w:r w:rsidRPr="001C35A4">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_Toc202188843 \h </w:instrText>
            </w:r>
            <w:r>
              <w:rPr>
                <w:noProof/>
                <w:webHidden/>
              </w:rPr>
            </w:r>
            <w:r>
              <w:rPr>
                <w:noProof/>
                <w:webHidden/>
              </w:rPr>
              <w:fldChar w:fldCharType="separate"/>
            </w:r>
            <w:r>
              <w:rPr>
                <w:noProof/>
                <w:webHidden/>
              </w:rPr>
              <w:t>13</w:t>
            </w:r>
            <w:r>
              <w:rPr>
                <w:noProof/>
                <w:webHidden/>
              </w:rPr>
              <w:fldChar w:fldCharType="end"/>
            </w:r>
          </w:hyperlink>
        </w:p>
        <w:p w14:paraId="0F6A0AAA" w14:textId="380CFE7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4" w:history="1">
            <w:r w:rsidRPr="001C35A4">
              <w:rPr>
                <w:rStyle w:val="Lienhypertexte"/>
                <w:noProof/>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Horodatage</w:t>
            </w:r>
            <w:r>
              <w:rPr>
                <w:noProof/>
                <w:webHidden/>
              </w:rPr>
              <w:tab/>
            </w:r>
            <w:r>
              <w:rPr>
                <w:noProof/>
                <w:webHidden/>
              </w:rPr>
              <w:fldChar w:fldCharType="begin"/>
            </w:r>
            <w:r>
              <w:rPr>
                <w:noProof/>
                <w:webHidden/>
              </w:rPr>
              <w:instrText xml:space="preserve"> PAGEREF _Toc202188844 \h </w:instrText>
            </w:r>
            <w:r>
              <w:rPr>
                <w:noProof/>
                <w:webHidden/>
              </w:rPr>
            </w:r>
            <w:r>
              <w:rPr>
                <w:noProof/>
                <w:webHidden/>
              </w:rPr>
              <w:fldChar w:fldCharType="separate"/>
            </w:r>
            <w:r>
              <w:rPr>
                <w:noProof/>
                <w:webHidden/>
              </w:rPr>
              <w:t>13</w:t>
            </w:r>
            <w:r>
              <w:rPr>
                <w:noProof/>
                <w:webHidden/>
              </w:rPr>
              <w:fldChar w:fldCharType="end"/>
            </w:r>
          </w:hyperlink>
        </w:p>
        <w:p w14:paraId="7227DD9E" w14:textId="2CA1272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5" w:history="1">
            <w:r w:rsidRPr="001C35A4">
              <w:rPr>
                <w:rStyle w:val="Lienhypertexte"/>
                <w:noProof/>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Copie de sauvegarde</w:t>
            </w:r>
            <w:r>
              <w:rPr>
                <w:noProof/>
                <w:webHidden/>
              </w:rPr>
              <w:tab/>
            </w:r>
            <w:r>
              <w:rPr>
                <w:noProof/>
                <w:webHidden/>
              </w:rPr>
              <w:fldChar w:fldCharType="begin"/>
            </w:r>
            <w:r>
              <w:rPr>
                <w:noProof/>
                <w:webHidden/>
              </w:rPr>
              <w:instrText xml:space="preserve"> PAGEREF _Toc202188845 \h </w:instrText>
            </w:r>
            <w:r>
              <w:rPr>
                <w:noProof/>
                <w:webHidden/>
              </w:rPr>
            </w:r>
            <w:r>
              <w:rPr>
                <w:noProof/>
                <w:webHidden/>
              </w:rPr>
              <w:fldChar w:fldCharType="separate"/>
            </w:r>
            <w:r>
              <w:rPr>
                <w:noProof/>
                <w:webHidden/>
              </w:rPr>
              <w:t>13</w:t>
            </w:r>
            <w:r>
              <w:rPr>
                <w:noProof/>
                <w:webHidden/>
              </w:rPr>
              <w:fldChar w:fldCharType="end"/>
            </w:r>
          </w:hyperlink>
        </w:p>
        <w:p w14:paraId="7E6DE9A2" w14:textId="7576ECB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6" w:history="1">
            <w:r w:rsidRPr="001C35A4">
              <w:rPr>
                <w:rStyle w:val="Lienhypertexte"/>
                <w:noProof/>
              </w:rPr>
              <w:t>Section 5.07</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Antivirus</w:t>
            </w:r>
            <w:r>
              <w:rPr>
                <w:noProof/>
                <w:webHidden/>
              </w:rPr>
              <w:tab/>
            </w:r>
            <w:r>
              <w:rPr>
                <w:noProof/>
                <w:webHidden/>
              </w:rPr>
              <w:fldChar w:fldCharType="begin"/>
            </w:r>
            <w:r>
              <w:rPr>
                <w:noProof/>
                <w:webHidden/>
              </w:rPr>
              <w:instrText xml:space="preserve"> PAGEREF _Toc202188846 \h </w:instrText>
            </w:r>
            <w:r>
              <w:rPr>
                <w:noProof/>
                <w:webHidden/>
              </w:rPr>
            </w:r>
            <w:r>
              <w:rPr>
                <w:noProof/>
                <w:webHidden/>
              </w:rPr>
              <w:fldChar w:fldCharType="separate"/>
            </w:r>
            <w:r>
              <w:rPr>
                <w:noProof/>
                <w:webHidden/>
              </w:rPr>
              <w:t>14</w:t>
            </w:r>
            <w:r>
              <w:rPr>
                <w:noProof/>
                <w:webHidden/>
              </w:rPr>
              <w:fldChar w:fldCharType="end"/>
            </w:r>
          </w:hyperlink>
        </w:p>
        <w:p w14:paraId="59A8FA24" w14:textId="27596E6B"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47" w:history="1">
            <w:r w:rsidRPr="001C35A4">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ANALYSE ET JUGEMENT DES DOSSIERS</w:t>
            </w:r>
            <w:r>
              <w:rPr>
                <w:noProof/>
                <w:webHidden/>
              </w:rPr>
              <w:tab/>
            </w:r>
            <w:r>
              <w:rPr>
                <w:noProof/>
                <w:webHidden/>
              </w:rPr>
              <w:fldChar w:fldCharType="begin"/>
            </w:r>
            <w:r>
              <w:rPr>
                <w:noProof/>
                <w:webHidden/>
              </w:rPr>
              <w:instrText xml:space="preserve"> PAGEREF _Toc202188847 \h </w:instrText>
            </w:r>
            <w:r>
              <w:rPr>
                <w:noProof/>
                <w:webHidden/>
              </w:rPr>
            </w:r>
            <w:r>
              <w:rPr>
                <w:noProof/>
                <w:webHidden/>
              </w:rPr>
              <w:fldChar w:fldCharType="separate"/>
            </w:r>
            <w:r>
              <w:rPr>
                <w:noProof/>
                <w:webHidden/>
              </w:rPr>
              <w:t>14</w:t>
            </w:r>
            <w:r>
              <w:rPr>
                <w:noProof/>
                <w:webHidden/>
              </w:rPr>
              <w:fldChar w:fldCharType="end"/>
            </w:r>
          </w:hyperlink>
        </w:p>
        <w:p w14:paraId="42910E85" w14:textId="36138FA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8" w:history="1">
            <w:r w:rsidRPr="001C35A4">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Phase 1 : phase candidature</w:t>
            </w:r>
            <w:r>
              <w:rPr>
                <w:noProof/>
                <w:webHidden/>
              </w:rPr>
              <w:tab/>
            </w:r>
            <w:r>
              <w:rPr>
                <w:noProof/>
                <w:webHidden/>
              </w:rPr>
              <w:fldChar w:fldCharType="begin"/>
            </w:r>
            <w:r>
              <w:rPr>
                <w:noProof/>
                <w:webHidden/>
              </w:rPr>
              <w:instrText xml:space="preserve"> PAGEREF _Toc202188848 \h </w:instrText>
            </w:r>
            <w:r>
              <w:rPr>
                <w:noProof/>
                <w:webHidden/>
              </w:rPr>
            </w:r>
            <w:r>
              <w:rPr>
                <w:noProof/>
                <w:webHidden/>
              </w:rPr>
              <w:fldChar w:fldCharType="separate"/>
            </w:r>
            <w:r>
              <w:rPr>
                <w:noProof/>
                <w:webHidden/>
              </w:rPr>
              <w:t>14</w:t>
            </w:r>
            <w:r>
              <w:rPr>
                <w:noProof/>
                <w:webHidden/>
              </w:rPr>
              <w:fldChar w:fldCharType="end"/>
            </w:r>
          </w:hyperlink>
        </w:p>
        <w:p w14:paraId="51E6DD2E" w14:textId="50DFE2F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9"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_Toc202188849 \h </w:instrText>
            </w:r>
            <w:r>
              <w:rPr>
                <w:noProof/>
                <w:webHidden/>
              </w:rPr>
            </w:r>
            <w:r>
              <w:rPr>
                <w:noProof/>
                <w:webHidden/>
              </w:rPr>
              <w:fldChar w:fldCharType="separate"/>
            </w:r>
            <w:r>
              <w:rPr>
                <w:noProof/>
                <w:webHidden/>
              </w:rPr>
              <w:t>14</w:t>
            </w:r>
            <w:r>
              <w:rPr>
                <w:noProof/>
                <w:webHidden/>
              </w:rPr>
              <w:fldChar w:fldCharType="end"/>
            </w:r>
          </w:hyperlink>
        </w:p>
        <w:p w14:paraId="20C017E3" w14:textId="6D1221B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0"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Capacité</w:t>
            </w:r>
            <w:r>
              <w:rPr>
                <w:noProof/>
                <w:webHidden/>
              </w:rPr>
              <w:tab/>
            </w:r>
            <w:r>
              <w:rPr>
                <w:noProof/>
                <w:webHidden/>
              </w:rPr>
              <w:fldChar w:fldCharType="begin"/>
            </w:r>
            <w:r>
              <w:rPr>
                <w:noProof/>
                <w:webHidden/>
              </w:rPr>
              <w:instrText xml:space="preserve"> PAGEREF _Toc202188850 \h </w:instrText>
            </w:r>
            <w:r>
              <w:rPr>
                <w:noProof/>
                <w:webHidden/>
              </w:rPr>
            </w:r>
            <w:r>
              <w:rPr>
                <w:noProof/>
                <w:webHidden/>
              </w:rPr>
              <w:fldChar w:fldCharType="separate"/>
            </w:r>
            <w:r>
              <w:rPr>
                <w:noProof/>
                <w:webHidden/>
              </w:rPr>
              <w:t>15</w:t>
            </w:r>
            <w:r>
              <w:rPr>
                <w:noProof/>
                <w:webHidden/>
              </w:rPr>
              <w:fldChar w:fldCharType="end"/>
            </w:r>
          </w:hyperlink>
        </w:p>
        <w:p w14:paraId="046121B5" w14:textId="18136E6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1"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Forme des candidatures</w:t>
            </w:r>
            <w:r>
              <w:rPr>
                <w:noProof/>
                <w:webHidden/>
              </w:rPr>
              <w:tab/>
            </w:r>
            <w:r>
              <w:rPr>
                <w:noProof/>
                <w:webHidden/>
              </w:rPr>
              <w:fldChar w:fldCharType="begin"/>
            </w:r>
            <w:r>
              <w:rPr>
                <w:noProof/>
                <w:webHidden/>
              </w:rPr>
              <w:instrText xml:space="preserve"> PAGEREF _Toc202188851 \h </w:instrText>
            </w:r>
            <w:r>
              <w:rPr>
                <w:noProof/>
                <w:webHidden/>
              </w:rPr>
            </w:r>
            <w:r>
              <w:rPr>
                <w:noProof/>
                <w:webHidden/>
              </w:rPr>
              <w:fldChar w:fldCharType="separate"/>
            </w:r>
            <w:r>
              <w:rPr>
                <w:noProof/>
                <w:webHidden/>
              </w:rPr>
              <w:t>15</w:t>
            </w:r>
            <w:r>
              <w:rPr>
                <w:noProof/>
                <w:webHidden/>
              </w:rPr>
              <w:fldChar w:fldCharType="end"/>
            </w:r>
          </w:hyperlink>
        </w:p>
        <w:p w14:paraId="1D56BFBF" w14:textId="7163EC73"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2"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Critères de sélection des candidats</w:t>
            </w:r>
            <w:r>
              <w:rPr>
                <w:noProof/>
                <w:webHidden/>
              </w:rPr>
              <w:tab/>
            </w:r>
            <w:r>
              <w:rPr>
                <w:noProof/>
                <w:webHidden/>
              </w:rPr>
              <w:fldChar w:fldCharType="begin"/>
            </w:r>
            <w:r>
              <w:rPr>
                <w:noProof/>
                <w:webHidden/>
              </w:rPr>
              <w:instrText xml:space="preserve"> PAGEREF _Toc202188852 \h </w:instrText>
            </w:r>
            <w:r>
              <w:rPr>
                <w:noProof/>
                <w:webHidden/>
              </w:rPr>
            </w:r>
            <w:r>
              <w:rPr>
                <w:noProof/>
                <w:webHidden/>
              </w:rPr>
              <w:fldChar w:fldCharType="separate"/>
            </w:r>
            <w:r>
              <w:rPr>
                <w:noProof/>
                <w:webHidden/>
              </w:rPr>
              <w:t>15</w:t>
            </w:r>
            <w:r>
              <w:rPr>
                <w:noProof/>
                <w:webHidden/>
              </w:rPr>
              <w:fldChar w:fldCharType="end"/>
            </w:r>
          </w:hyperlink>
        </w:p>
        <w:p w14:paraId="2406D58F" w14:textId="50500492"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3" w:history="1">
            <w:r w:rsidRPr="001C35A4">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_Toc202188853 \h </w:instrText>
            </w:r>
            <w:r>
              <w:rPr>
                <w:noProof/>
                <w:webHidden/>
              </w:rPr>
            </w:r>
            <w:r>
              <w:rPr>
                <w:noProof/>
                <w:webHidden/>
              </w:rPr>
              <w:fldChar w:fldCharType="separate"/>
            </w:r>
            <w:r>
              <w:rPr>
                <w:noProof/>
                <w:webHidden/>
              </w:rPr>
              <w:t>15</w:t>
            </w:r>
            <w:r>
              <w:rPr>
                <w:noProof/>
                <w:webHidden/>
              </w:rPr>
              <w:fldChar w:fldCharType="end"/>
            </w:r>
          </w:hyperlink>
        </w:p>
        <w:p w14:paraId="353B9A41" w14:textId="3DE70BA0"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54" w:history="1">
            <w:r w:rsidRPr="001C35A4">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Phase 1 : Appréciation des offres</w:t>
            </w:r>
            <w:r>
              <w:rPr>
                <w:noProof/>
                <w:webHidden/>
              </w:rPr>
              <w:tab/>
            </w:r>
            <w:r>
              <w:rPr>
                <w:noProof/>
                <w:webHidden/>
              </w:rPr>
              <w:fldChar w:fldCharType="begin"/>
            </w:r>
            <w:r>
              <w:rPr>
                <w:noProof/>
                <w:webHidden/>
              </w:rPr>
              <w:instrText xml:space="preserve"> PAGEREF _Toc202188854 \h </w:instrText>
            </w:r>
            <w:r>
              <w:rPr>
                <w:noProof/>
                <w:webHidden/>
              </w:rPr>
            </w:r>
            <w:r>
              <w:rPr>
                <w:noProof/>
                <w:webHidden/>
              </w:rPr>
              <w:fldChar w:fldCharType="separate"/>
            </w:r>
            <w:r>
              <w:rPr>
                <w:noProof/>
                <w:webHidden/>
              </w:rPr>
              <w:t>15</w:t>
            </w:r>
            <w:r>
              <w:rPr>
                <w:noProof/>
                <w:webHidden/>
              </w:rPr>
              <w:fldChar w:fldCharType="end"/>
            </w:r>
          </w:hyperlink>
        </w:p>
        <w:p w14:paraId="4A997825" w14:textId="4ED8DD0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5"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_Toc202188855 \h </w:instrText>
            </w:r>
            <w:r>
              <w:rPr>
                <w:noProof/>
                <w:webHidden/>
              </w:rPr>
            </w:r>
            <w:r>
              <w:rPr>
                <w:noProof/>
                <w:webHidden/>
              </w:rPr>
              <w:fldChar w:fldCharType="separate"/>
            </w:r>
            <w:r>
              <w:rPr>
                <w:noProof/>
                <w:webHidden/>
              </w:rPr>
              <w:t>15</w:t>
            </w:r>
            <w:r>
              <w:rPr>
                <w:noProof/>
                <w:webHidden/>
              </w:rPr>
              <w:fldChar w:fldCharType="end"/>
            </w:r>
          </w:hyperlink>
        </w:p>
        <w:p w14:paraId="7CA2F6AF" w14:textId="57DC93F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6"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_Toc202188856 \h </w:instrText>
            </w:r>
            <w:r>
              <w:rPr>
                <w:noProof/>
                <w:webHidden/>
              </w:rPr>
            </w:r>
            <w:r>
              <w:rPr>
                <w:noProof/>
                <w:webHidden/>
              </w:rPr>
              <w:fldChar w:fldCharType="separate"/>
            </w:r>
            <w:r>
              <w:rPr>
                <w:noProof/>
                <w:webHidden/>
              </w:rPr>
              <w:t>16</w:t>
            </w:r>
            <w:r>
              <w:rPr>
                <w:noProof/>
                <w:webHidden/>
              </w:rPr>
              <w:fldChar w:fldCharType="end"/>
            </w:r>
          </w:hyperlink>
        </w:p>
        <w:p w14:paraId="12DE9036" w14:textId="0B08ADF9"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7"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Langues</w:t>
            </w:r>
            <w:r>
              <w:rPr>
                <w:noProof/>
                <w:webHidden/>
              </w:rPr>
              <w:tab/>
            </w:r>
            <w:r>
              <w:rPr>
                <w:noProof/>
                <w:webHidden/>
              </w:rPr>
              <w:fldChar w:fldCharType="begin"/>
            </w:r>
            <w:r>
              <w:rPr>
                <w:noProof/>
                <w:webHidden/>
              </w:rPr>
              <w:instrText xml:space="preserve"> PAGEREF _Toc202188857 \h </w:instrText>
            </w:r>
            <w:r>
              <w:rPr>
                <w:noProof/>
                <w:webHidden/>
              </w:rPr>
            </w:r>
            <w:r>
              <w:rPr>
                <w:noProof/>
                <w:webHidden/>
              </w:rPr>
              <w:fldChar w:fldCharType="separate"/>
            </w:r>
            <w:r>
              <w:rPr>
                <w:noProof/>
                <w:webHidden/>
              </w:rPr>
              <w:t>17</w:t>
            </w:r>
            <w:r>
              <w:rPr>
                <w:noProof/>
                <w:webHidden/>
              </w:rPr>
              <w:fldChar w:fldCharType="end"/>
            </w:r>
          </w:hyperlink>
        </w:p>
        <w:p w14:paraId="7F4F2C2C" w14:textId="0CBB557C"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8"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Indemnisation des offres</w:t>
            </w:r>
            <w:r>
              <w:rPr>
                <w:noProof/>
                <w:webHidden/>
              </w:rPr>
              <w:tab/>
            </w:r>
            <w:r>
              <w:rPr>
                <w:noProof/>
                <w:webHidden/>
              </w:rPr>
              <w:fldChar w:fldCharType="begin"/>
            </w:r>
            <w:r>
              <w:rPr>
                <w:noProof/>
                <w:webHidden/>
              </w:rPr>
              <w:instrText xml:space="preserve"> PAGEREF _Toc202188858 \h </w:instrText>
            </w:r>
            <w:r>
              <w:rPr>
                <w:noProof/>
                <w:webHidden/>
              </w:rPr>
            </w:r>
            <w:r>
              <w:rPr>
                <w:noProof/>
                <w:webHidden/>
              </w:rPr>
              <w:fldChar w:fldCharType="separate"/>
            </w:r>
            <w:r>
              <w:rPr>
                <w:noProof/>
                <w:webHidden/>
              </w:rPr>
              <w:t>17</w:t>
            </w:r>
            <w:r>
              <w:rPr>
                <w:noProof/>
                <w:webHidden/>
              </w:rPr>
              <w:fldChar w:fldCharType="end"/>
            </w:r>
          </w:hyperlink>
        </w:p>
        <w:p w14:paraId="1B5E9BE8" w14:textId="50CE5951"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59" w:history="1">
            <w:r w:rsidRPr="001C35A4">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AUTRES POINTS IMPORTANTS</w:t>
            </w:r>
            <w:r>
              <w:rPr>
                <w:noProof/>
                <w:webHidden/>
              </w:rPr>
              <w:tab/>
            </w:r>
            <w:r>
              <w:rPr>
                <w:noProof/>
                <w:webHidden/>
              </w:rPr>
              <w:fldChar w:fldCharType="begin"/>
            </w:r>
            <w:r>
              <w:rPr>
                <w:noProof/>
                <w:webHidden/>
              </w:rPr>
              <w:instrText xml:space="preserve"> PAGEREF _Toc202188859 \h </w:instrText>
            </w:r>
            <w:r>
              <w:rPr>
                <w:noProof/>
                <w:webHidden/>
              </w:rPr>
            </w:r>
            <w:r>
              <w:rPr>
                <w:noProof/>
                <w:webHidden/>
              </w:rPr>
              <w:fldChar w:fldCharType="separate"/>
            </w:r>
            <w:r>
              <w:rPr>
                <w:noProof/>
                <w:webHidden/>
              </w:rPr>
              <w:t>17</w:t>
            </w:r>
            <w:r>
              <w:rPr>
                <w:noProof/>
                <w:webHidden/>
              </w:rPr>
              <w:fldChar w:fldCharType="end"/>
            </w:r>
          </w:hyperlink>
        </w:p>
        <w:p w14:paraId="178FD9F1" w14:textId="5CD5E551"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0" w:history="1">
            <w:r w:rsidRPr="001C35A4">
              <w:rPr>
                <w:rStyle w:val="Lienhypertexte"/>
                <w:noProof/>
              </w:rPr>
              <w:t>Section 7.01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Documents à fournir par le candidat retenu</w:t>
            </w:r>
            <w:r>
              <w:rPr>
                <w:noProof/>
                <w:webHidden/>
              </w:rPr>
              <w:tab/>
            </w:r>
            <w:r>
              <w:rPr>
                <w:noProof/>
                <w:webHidden/>
              </w:rPr>
              <w:fldChar w:fldCharType="begin"/>
            </w:r>
            <w:r>
              <w:rPr>
                <w:noProof/>
                <w:webHidden/>
              </w:rPr>
              <w:instrText xml:space="preserve"> PAGEREF _Toc202188860 \h </w:instrText>
            </w:r>
            <w:r>
              <w:rPr>
                <w:noProof/>
                <w:webHidden/>
              </w:rPr>
            </w:r>
            <w:r>
              <w:rPr>
                <w:noProof/>
                <w:webHidden/>
              </w:rPr>
              <w:fldChar w:fldCharType="separate"/>
            </w:r>
            <w:r>
              <w:rPr>
                <w:noProof/>
                <w:webHidden/>
              </w:rPr>
              <w:t>17</w:t>
            </w:r>
            <w:r>
              <w:rPr>
                <w:noProof/>
                <w:webHidden/>
              </w:rPr>
              <w:fldChar w:fldCharType="end"/>
            </w:r>
          </w:hyperlink>
        </w:p>
        <w:p w14:paraId="04A8B10C" w14:textId="54DF942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1" w:history="1">
            <w:r w:rsidRPr="001C35A4">
              <w:rPr>
                <w:rStyle w:val="Lienhypertexte"/>
                <w:noProof/>
              </w:rPr>
              <w:t>Section 7.02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Renseignements complémentaires</w:t>
            </w:r>
            <w:r>
              <w:rPr>
                <w:noProof/>
                <w:webHidden/>
              </w:rPr>
              <w:tab/>
            </w:r>
            <w:r>
              <w:rPr>
                <w:noProof/>
                <w:webHidden/>
              </w:rPr>
              <w:fldChar w:fldCharType="begin"/>
            </w:r>
            <w:r>
              <w:rPr>
                <w:noProof/>
                <w:webHidden/>
              </w:rPr>
              <w:instrText xml:space="preserve"> PAGEREF _Toc202188861 \h </w:instrText>
            </w:r>
            <w:r>
              <w:rPr>
                <w:noProof/>
                <w:webHidden/>
              </w:rPr>
            </w:r>
            <w:r>
              <w:rPr>
                <w:noProof/>
                <w:webHidden/>
              </w:rPr>
              <w:fldChar w:fldCharType="separate"/>
            </w:r>
            <w:r>
              <w:rPr>
                <w:noProof/>
                <w:webHidden/>
              </w:rPr>
              <w:t>17</w:t>
            </w:r>
            <w:r>
              <w:rPr>
                <w:noProof/>
                <w:webHidden/>
              </w:rPr>
              <w:fldChar w:fldCharType="end"/>
            </w:r>
          </w:hyperlink>
        </w:p>
        <w:p w14:paraId="569CB934" w14:textId="67CDFBB3"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2" w:history="1">
            <w:r w:rsidRPr="001C35A4">
              <w:rPr>
                <w:rStyle w:val="Lienhypertexte"/>
                <w:noProof/>
              </w:rPr>
              <w:t>Section 7.03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Modification des documents de la consultation</w:t>
            </w:r>
            <w:r>
              <w:rPr>
                <w:noProof/>
                <w:webHidden/>
              </w:rPr>
              <w:tab/>
            </w:r>
            <w:r>
              <w:rPr>
                <w:noProof/>
                <w:webHidden/>
              </w:rPr>
              <w:fldChar w:fldCharType="begin"/>
            </w:r>
            <w:r>
              <w:rPr>
                <w:noProof/>
                <w:webHidden/>
              </w:rPr>
              <w:instrText xml:space="preserve"> PAGEREF _Toc202188862 \h </w:instrText>
            </w:r>
            <w:r>
              <w:rPr>
                <w:noProof/>
                <w:webHidden/>
              </w:rPr>
            </w:r>
            <w:r>
              <w:rPr>
                <w:noProof/>
                <w:webHidden/>
              </w:rPr>
              <w:fldChar w:fldCharType="separate"/>
            </w:r>
            <w:r>
              <w:rPr>
                <w:noProof/>
                <w:webHidden/>
              </w:rPr>
              <w:t>18</w:t>
            </w:r>
            <w:r>
              <w:rPr>
                <w:noProof/>
                <w:webHidden/>
              </w:rPr>
              <w:fldChar w:fldCharType="end"/>
            </w:r>
          </w:hyperlink>
        </w:p>
        <w:p w14:paraId="5579E14C" w14:textId="3980E7C3"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3" w:history="1">
            <w:r w:rsidRPr="001C35A4">
              <w:rPr>
                <w:rStyle w:val="Lienhypertexte"/>
                <w:noProof/>
              </w:rPr>
              <w:t>Section 7.04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Modalités de signature électronique</w:t>
            </w:r>
            <w:r>
              <w:rPr>
                <w:noProof/>
                <w:webHidden/>
              </w:rPr>
              <w:tab/>
            </w:r>
            <w:r>
              <w:rPr>
                <w:noProof/>
                <w:webHidden/>
              </w:rPr>
              <w:fldChar w:fldCharType="begin"/>
            </w:r>
            <w:r>
              <w:rPr>
                <w:noProof/>
                <w:webHidden/>
              </w:rPr>
              <w:instrText xml:space="preserve"> PAGEREF _Toc202188863 \h </w:instrText>
            </w:r>
            <w:r>
              <w:rPr>
                <w:noProof/>
                <w:webHidden/>
              </w:rPr>
            </w:r>
            <w:r>
              <w:rPr>
                <w:noProof/>
                <w:webHidden/>
              </w:rPr>
              <w:fldChar w:fldCharType="separate"/>
            </w:r>
            <w:r>
              <w:rPr>
                <w:noProof/>
                <w:webHidden/>
              </w:rPr>
              <w:t>18</w:t>
            </w:r>
            <w:r>
              <w:rPr>
                <w:noProof/>
                <w:webHidden/>
              </w:rPr>
              <w:fldChar w:fldCharType="end"/>
            </w:r>
          </w:hyperlink>
        </w:p>
        <w:p w14:paraId="3FC4FF8B" w14:textId="6107177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4"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_Toc202188864 \h </w:instrText>
            </w:r>
            <w:r>
              <w:rPr>
                <w:noProof/>
                <w:webHidden/>
              </w:rPr>
            </w:r>
            <w:r>
              <w:rPr>
                <w:noProof/>
                <w:webHidden/>
              </w:rPr>
              <w:fldChar w:fldCharType="separate"/>
            </w:r>
            <w:r>
              <w:rPr>
                <w:noProof/>
                <w:webHidden/>
              </w:rPr>
              <w:t>19</w:t>
            </w:r>
            <w:r>
              <w:rPr>
                <w:noProof/>
                <w:webHidden/>
              </w:rPr>
              <w:fldChar w:fldCharType="end"/>
            </w:r>
          </w:hyperlink>
        </w:p>
        <w:p w14:paraId="038C56A9" w14:textId="051FF0FF"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5"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_Toc202188865 \h </w:instrText>
            </w:r>
            <w:r>
              <w:rPr>
                <w:noProof/>
                <w:webHidden/>
              </w:rPr>
            </w:r>
            <w:r>
              <w:rPr>
                <w:noProof/>
                <w:webHidden/>
              </w:rPr>
              <w:fldChar w:fldCharType="separate"/>
            </w:r>
            <w:r>
              <w:rPr>
                <w:noProof/>
                <w:webHidden/>
              </w:rPr>
              <w:t>19</w:t>
            </w:r>
            <w:r>
              <w:rPr>
                <w:noProof/>
                <w:webHidden/>
              </w:rPr>
              <w:fldChar w:fldCharType="end"/>
            </w:r>
          </w:hyperlink>
        </w:p>
        <w:p w14:paraId="39E538BC" w14:textId="3802400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6"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Exigences relatives à l'outil de signature</w:t>
            </w:r>
            <w:r>
              <w:rPr>
                <w:noProof/>
                <w:webHidden/>
              </w:rPr>
              <w:tab/>
            </w:r>
            <w:r>
              <w:rPr>
                <w:noProof/>
                <w:webHidden/>
              </w:rPr>
              <w:fldChar w:fldCharType="begin"/>
            </w:r>
            <w:r>
              <w:rPr>
                <w:noProof/>
                <w:webHidden/>
              </w:rPr>
              <w:instrText xml:space="preserve"> PAGEREF _Toc202188866 \h </w:instrText>
            </w:r>
            <w:r>
              <w:rPr>
                <w:noProof/>
                <w:webHidden/>
              </w:rPr>
            </w:r>
            <w:r>
              <w:rPr>
                <w:noProof/>
                <w:webHidden/>
              </w:rPr>
              <w:fldChar w:fldCharType="separate"/>
            </w:r>
            <w:r>
              <w:rPr>
                <w:noProof/>
                <w:webHidden/>
              </w:rPr>
              <w:t>19</w:t>
            </w:r>
            <w:r>
              <w:rPr>
                <w:noProof/>
                <w:webHidden/>
              </w:rPr>
              <w:fldChar w:fldCharType="end"/>
            </w:r>
          </w:hyperlink>
        </w:p>
        <w:p w14:paraId="29BE45A3" w14:textId="4E98B25E"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7" w:history="1">
            <w:r w:rsidRPr="001C35A4">
              <w:rPr>
                <w:rStyle w:val="Lienhypertexte"/>
                <w:noProof/>
              </w:rPr>
              <w:t>Section 7.05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Recours</w:t>
            </w:r>
            <w:r>
              <w:rPr>
                <w:noProof/>
                <w:webHidden/>
              </w:rPr>
              <w:tab/>
            </w:r>
            <w:r>
              <w:rPr>
                <w:noProof/>
                <w:webHidden/>
              </w:rPr>
              <w:fldChar w:fldCharType="begin"/>
            </w:r>
            <w:r>
              <w:rPr>
                <w:noProof/>
                <w:webHidden/>
              </w:rPr>
              <w:instrText xml:space="preserve"> PAGEREF _Toc202188867 \h </w:instrText>
            </w:r>
            <w:r>
              <w:rPr>
                <w:noProof/>
                <w:webHidden/>
              </w:rPr>
            </w:r>
            <w:r>
              <w:rPr>
                <w:noProof/>
                <w:webHidden/>
              </w:rPr>
              <w:fldChar w:fldCharType="separate"/>
            </w:r>
            <w:r>
              <w:rPr>
                <w:noProof/>
                <w:webHidden/>
              </w:rPr>
              <w:t>19</w:t>
            </w:r>
            <w:r>
              <w:rPr>
                <w:noProof/>
                <w:webHidden/>
              </w:rPr>
              <w:fldChar w:fldCharType="end"/>
            </w:r>
          </w:hyperlink>
        </w:p>
        <w:p w14:paraId="609CD924" w14:textId="038240AE"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529315D5" w14:textId="77777777" w:rsidR="006F6D05" w:rsidRPr="006F6D05" w:rsidRDefault="006F6D05" w:rsidP="006F6D05"/>
    <w:p w14:paraId="2962C78B" w14:textId="5745DD57" w:rsidR="0024001C" w:rsidRPr="00AB504C" w:rsidRDefault="00993119" w:rsidP="00671AEB">
      <w:pPr>
        <w:pStyle w:val="Titre1"/>
      </w:pPr>
      <w:bookmarkStart w:id="9" w:name="_Toc202188814"/>
      <w:r w:rsidRPr="00AB504C">
        <w:lastRenderedPageBreak/>
        <w:t>PREA</w:t>
      </w:r>
      <w:r w:rsidR="00E829C7" w:rsidRPr="00AB504C">
        <w:t>M</w:t>
      </w:r>
      <w:r w:rsidRPr="00AB504C">
        <w:t>BULE</w:t>
      </w:r>
      <w:bookmarkEnd w:id="3"/>
      <w:bookmarkEnd w:id="9"/>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1CAD88DB"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r w:rsidR="000F7D6C">
        <w:t>.</w:t>
      </w:r>
    </w:p>
    <w:p w14:paraId="6FE62C76" w14:textId="582BF117" w:rsidR="00600B01" w:rsidRPr="00600B01" w:rsidRDefault="00EA126C" w:rsidP="00671AEB">
      <w:pPr>
        <w:pStyle w:val="Titre1"/>
      </w:pPr>
      <w:bookmarkStart w:id="10" w:name="_Toc193806272"/>
      <w:bookmarkStart w:id="11" w:name="_Toc202188815"/>
      <w:bookmarkEnd w:id="4"/>
      <w:bookmarkEnd w:id="5"/>
      <w:bookmarkEnd w:id="6"/>
      <w:bookmarkEnd w:id="7"/>
      <w:r>
        <w:t>PRESENTATION GENERALE DU MARCHE</w:t>
      </w:r>
      <w:bookmarkEnd w:id="10"/>
      <w:bookmarkEnd w:id="11"/>
    </w:p>
    <w:p w14:paraId="4C54CD15" w14:textId="6C5D55AE" w:rsidR="00EA126C" w:rsidRPr="00BC7559" w:rsidRDefault="00E829C7" w:rsidP="00BC7559">
      <w:pPr>
        <w:pStyle w:val="Titre2"/>
      </w:pPr>
      <w:bookmarkStart w:id="12" w:name="_Toc464023371"/>
      <w:bookmarkStart w:id="13" w:name="_Toc464023534"/>
      <w:bookmarkStart w:id="14" w:name="_Toc465243674"/>
      <w:bookmarkStart w:id="15" w:name="_Toc193806273"/>
      <w:bookmarkStart w:id="16" w:name="_Toc202188816"/>
      <w:r w:rsidRPr="00BC7559">
        <w:t>Objet</w:t>
      </w:r>
      <w:bookmarkEnd w:id="12"/>
      <w:bookmarkEnd w:id="13"/>
      <w:bookmarkEnd w:id="14"/>
      <w:r w:rsidRPr="00BC7559">
        <w:t xml:space="preserve"> du marché</w:t>
      </w:r>
      <w:bookmarkStart w:id="17" w:name="_Hlk146823649"/>
      <w:bookmarkEnd w:id="15"/>
      <w:bookmarkEnd w:id="16"/>
    </w:p>
    <w:p w14:paraId="76AAB78E" w14:textId="77777777" w:rsidR="00967FB5" w:rsidRPr="004567BF" w:rsidRDefault="00967FB5" w:rsidP="00967FB5">
      <w:pPr>
        <w:ind w:left="-1134"/>
        <w:rPr>
          <w:lang w:eastAsia="fr-FR"/>
        </w:rPr>
      </w:pPr>
      <w:bookmarkStart w:id="18" w:name="_Hlk198558246"/>
      <w:bookmarkStart w:id="19" w:name="_Toc193806274"/>
      <w:r w:rsidRPr="004567BF">
        <w:rPr>
          <w:lang w:eastAsia="fr-FR"/>
        </w:rPr>
        <w:t>La mission porte sur la révision de l’étude de dangers qui fait l’objet d’un réexamen au moins tous les cinq ans et d’une mise à jour si nécessaire (article R.512-9 du code de l’environnement).</w:t>
      </w:r>
    </w:p>
    <w:p w14:paraId="0E50CBC8" w14:textId="77777777" w:rsidR="00967FB5" w:rsidRPr="004567BF" w:rsidRDefault="00967FB5" w:rsidP="00967FB5">
      <w:pPr>
        <w:ind w:left="-1134"/>
        <w:rPr>
          <w:lang w:eastAsia="fr-FR"/>
        </w:rPr>
      </w:pPr>
      <w:r w:rsidRPr="004567BF">
        <w:rPr>
          <w:lang w:eastAsia="fr-FR"/>
        </w:rPr>
        <w:t>Les objectifs de l’examen quinquennal sont :</w:t>
      </w:r>
    </w:p>
    <w:p w14:paraId="4CA6819C" w14:textId="77777777" w:rsidR="00967FB5" w:rsidRPr="004567BF" w:rsidRDefault="00967FB5" w:rsidP="00F53C4B">
      <w:pPr>
        <w:pStyle w:val="Paragraphedeliste"/>
        <w:numPr>
          <w:ilvl w:val="0"/>
          <w:numId w:val="25"/>
        </w:numPr>
        <w:spacing w:line="360" w:lineRule="auto"/>
        <w:ind w:left="-284"/>
      </w:pPr>
      <w:r w:rsidRPr="004567BF">
        <w:t>De s’assurer que le site reste compatible avec son environnement compte tenu des mesures prises par l’exploitant et des mesures prises par les pouvoirs publics sur la base de l’EDD ;</w:t>
      </w:r>
    </w:p>
    <w:p w14:paraId="2AC7223A" w14:textId="77777777" w:rsidR="00967FB5" w:rsidRPr="004567BF" w:rsidRDefault="00967FB5" w:rsidP="00F53C4B">
      <w:pPr>
        <w:pStyle w:val="Paragraphedeliste"/>
        <w:numPr>
          <w:ilvl w:val="0"/>
          <w:numId w:val="25"/>
        </w:numPr>
        <w:spacing w:line="360" w:lineRule="auto"/>
        <w:ind w:left="-284"/>
      </w:pPr>
      <w:r w:rsidRPr="004567BF">
        <w:t>D’identifier les améliorations possibles dans la maîtrise des risques technologiques.</w:t>
      </w:r>
    </w:p>
    <w:bookmarkEnd w:id="18"/>
    <w:p w14:paraId="3478DBC5" w14:textId="77777777" w:rsidR="00967FB5" w:rsidRPr="004567BF" w:rsidRDefault="00967FB5" w:rsidP="00967FB5">
      <w:pPr>
        <w:ind w:left="-1134"/>
        <w:jc w:val="both"/>
        <w:rPr>
          <w:lang w:eastAsia="fr-FR"/>
        </w:rPr>
      </w:pPr>
      <w:r w:rsidRPr="004567BF">
        <w:rPr>
          <w:lang w:eastAsia="fr-FR"/>
        </w:rPr>
        <w:t>Le titulaire accompagne le GPM-Guyane dans la conduite de ce réexamen, en apportant son expertise technique, méthodologique et réglementaire, et en garantissant la conformité des livrables aux exigences applicables et aux attentes du service instructeur.</w:t>
      </w:r>
    </w:p>
    <w:p w14:paraId="0ECA0963" w14:textId="75CDEB38" w:rsidR="00E829C7" w:rsidRDefault="00E829C7" w:rsidP="00BC7559">
      <w:pPr>
        <w:pStyle w:val="Titre2"/>
      </w:pPr>
      <w:bookmarkStart w:id="20" w:name="_Toc202188817"/>
      <w:r>
        <w:t>Allotissement</w:t>
      </w:r>
      <w:bookmarkEnd w:id="19"/>
      <w:bookmarkEnd w:id="20"/>
      <w:r>
        <w:t xml:space="preserve"> </w:t>
      </w:r>
    </w:p>
    <w:p w14:paraId="22216469" w14:textId="74C27277" w:rsidR="00FA23EF" w:rsidRPr="0019073F" w:rsidRDefault="00FA23EF" w:rsidP="0019073F">
      <w:pPr>
        <w:ind w:left="-1134"/>
        <w:jc w:val="both"/>
        <w:rPr>
          <w:lang w:val="fr-BE"/>
        </w:rPr>
      </w:pPr>
      <w:r>
        <w:t>Ce marché n’est pas alloti</w:t>
      </w:r>
      <w:r w:rsidR="002D560E">
        <w:t>,</w:t>
      </w:r>
      <w:r w:rsidR="002D560E" w:rsidRPr="00573E9D">
        <w:t xml:space="preserve"> </w:t>
      </w:r>
      <w:r w:rsidR="0019073F" w:rsidRPr="0019073F">
        <w:rPr>
          <w:lang w:val="fr-BE"/>
        </w:rPr>
        <w:t>conformément à l’article L.2113-10 du Code de la commande publique.</w:t>
      </w:r>
      <w:r w:rsidR="0019073F">
        <w:rPr>
          <w:lang w:val="fr-BE"/>
        </w:rPr>
        <w:t xml:space="preserve"> </w:t>
      </w:r>
      <w:r w:rsidR="0019073F" w:rsidRPr="0019073F">
        <w:rPr>
          <w:lang w:val="fr-BE"/>
        </w:rPr>
        <w:t>Cette décision se justifie par la nécessité d’assurer une cohérence globale dans l’analyse technique et réglementaire exigée pour la conduite du réexamen quinquennal (EDD).</w:t>
      </w:r>
      <w:r w:rsidR="0019073F">
        <w:rPr>
          <w:lang w:val="fr-BE"/>
        </w:rPr>
        <w:t xml:space="preserve"> </w:t>
      </w:r>
      <w:r w:rsidR="0019073F" w:rsidRPr="0019073F">
        <w:rPr>
          <w:lang w:val="fr-BE"/>
        </w:rPr>
        <w:t>Les prestations attendues forment un tout indivisible, qui suppose une continuité d’expertise, une coordination unique, et une maîtrise homogène des livrables techniques</w:t>
      </w:r>
      <w:r w:rsidR="00526C05">
        <w:rPr>
          <w:lang w:val="fr-BE"/>
        </w:rPr>
        <w:t xml:space="preserve">. </w:t>
      </w:r>
    </w:p>
    <w:p w14:paraId="674DBD0D" w14:textId="10631D08" w:rsidR="00FA23EF" w:rsidRDefault="00E829C7" w:rsidP="00BC7559">
      <w:pPr>
        <w:pStyle w:val="Titre2"/>
      </w:pPr>
      <w:bookmarkStart w:id="21" w:name="_Toc465243675"/>
      <w:bookmarkStart w:id="22" w:name="_Toc193806275"/>
      <w:bookmarkStart w:id="23" w:name="_Toc202188818"/>
      <w:bookmarkEnd w:id="17"/>
      <w:r w:rsidRPr="00A03A89">
        <w:t>Forme du march</w:t>
      </w:r>
      <w:bookmarkEnd w:id="21"/>
      <w:r>
        <w:t>é</w:t>
      </w:r>
      <w:bookmarkEnd w:id="22"/>
      <w:bookmarkEnd w:id="23"/>
      <w:r w:rsidRPr="00A03A89">
        <w:tab/>
      </w:r>
    </w:p>
    <w:p w14:paraId="27AF47E2" w14:textId="77777777" w:rsidR="0019073F" w:rsidRDefault="0019073F" w:rsidP="0019073F">
      <w:pPr>
        <w:ind w:left="-1134"/>
        <w:jc w:val="both"/>
        <w:rPr>
          <w:lang w:val="fr-BE" w:eastAsia="fr-FR"/>
        </w:rPr>
      </w:pPr>
      <w:r w:rsidRPr="00E94376">
        <w:rPr>
          <w:lang w:val="fr-BE" w:eastAsia="fr-FR"/>
        </w:rPr>
        <w:t>Le présent marché n’est pas un accord-cadre.</w:t>
      </w:r>
    </w:p>
    <w:p w14:paraId="0A655DF8" w14:textId="77777777" w:rsidR="0019073F" w:rsidRPr="00E94376" w:rsidRDefault="0019073F" w:rsidP="0019073F">
      <w:pPr>
        <w:spacing w:before="240"/>
        <w:ind w:left="-1134"/>
        <w:jc w:val="both"/>
        <w:rPr>
          <w:lang w:val="fr-BE" w:eastAsia="fr-FR"/>
        </w:rPr>
      </w:pPr>
      <w:r w:rsidRPr="00E94376">
        <w:rPr>
          <w:lang w:val="fr-BE" w:eastAsia="fr-FR"/>
        </w:rPr>
        <w:t>Il s’agit d’un marché public ordinaire à prix forfaitaire, passé selon une procédure adaptée, conformément aux articles L.2123-1 et R.2123-1 du Code de la commande publique.</w:t>
      </w:r>
      <w:r w:rsidRPr="00E94376">
        <w:rPr>
          <w:lang w:val="fr-BE" w:eastAsia="fr-FR"/>
        </w:rPr>
        <w:br/>
        <w:t>La prestation est structurée en deux phases distinctes :</w:t>
      </w:r>
    </w:p>
    <w:p w14:paraId="6DD2990B" w14:textId="77777777" w:rsidR="0019073F" w:rsidRPr="00E94376" w:rsidRDefault="0019073F" w:rsidP="0019073F">
      <w:pPr>
        <w:numPr>
          <w:ilvl w:val="0"/>
          <w:numId w:val="26"/>
        </w:numPr>
        <w:tabs>
          <w:tab w:val="clear" w:pos="720"/>
        </w:tabs>
        <w:ind w:left="0" w:hanging="426"/>
        <w:jc w:val="both"/>
        <w:rPr>
          <w:lang w:val="fr-BE" w:eastAsia="fr-FR"/>
        </w:rPr>
      </w:pPr>
      <w:r w:rsidRPr="00E94376">
        <w:rPr>
          <w:b/>
          <w:bCs/>
          <w:lang w:val="fr-BE" w:eastAsia="fr-FR"/>
        </w:rPr>
        <w:t>Phase 1 :</w:t>
      </w:r>
      <w:r w:rsidRPr="00E94376">
        <w:rPr>
          <w:lang w:val="fr-BE" w:eastAsia="fr-FR"/>
        </w:rPr>
        <w:t xml:space="preserve"> Réalisation d’un bilan technique et réglementaire relatif aux installations portuaires ;</w:t>
      </w:r>
    </w:p>
    <w:p w14:paraId="32F9794D" w14:textId="1A41B6C6" w:rsidR="0019073F" w:rsidRPr="0019073F" w:rsidRDefault="0019073F" w:rsidP="0019073F">
      <w:pPr>
        <w:numPr>
          <w:ilvl w:val="0"/>
          <w:numId w:val="26"/>
        </w:numPr>
        <w:tabs>
          <w:tab w:val="clear" w:pos="720"/>
        </w:tabs>
        <w:ind w:left="0" w:hanging="426"/>
        <w:jc w:val="both"/>
        <w:rPr>
          <w:lang w:val="fr-BE" w:eastAsia="fr-FR"/>
        </w:rPr>
      </w:pPr>
      <w:r w:rsidRPr="00E94376">
        <w:rPr>
          <w:b/>
          <w:bCs/>
          <w:lang w:val="fr-BE" w:eastAsia="fr-FR"/>
        </w:rPr>
        <w:t>Phase 2 :</w:t>
      </w:r>
      <w:r w:rsidRPr="00E94376">
        <w:rPr>
          <w:lang w:val="fr-BE" w:eastAsia="fr-FR"/>
        </w:rPr>
        <w:t xml:space="preserve"> Élaboration de la notice de réexamen quinquennal de l’étude de dangers.</w:t>
      </w:r>
    </w:p>
    <w:p w14:paraId="114CD0C5" w14:textId="14374DD2" w:rsidR="0019073F" w:rsidRPr="0019073F" w:rsidRDefault="001214BE" w:rsidP="0019073F">
      <w:pPr>
        <w:pStyle w:val="Titre2"/>
      </w:pPr>
      <w:bookmarkStart w:id="24" w:name="_Toc193806276"/>
      <w:bookmarkStart w:id="25" w:name="_Toc202188819"/>
      <w:bookmarkStart w:id="26" w:name="_Toc464023372"/>
      <w:bookmarkStart w:id="27" w:name="_Toc464023535"/>
      <w:bookmarkStart w:id="28" w:name="_Toc465243678"/>
      <w:r>
        <w:t>Montant maximum</w:t>
      </w:r>
      <w:bookmarkEnd w:id="24"/>
      <w:bookmarkEnd w:id="25"/>
      <w:r w:rsidR="0019073F" w:rsidRPr="0019073F">
        <w:rPr>
          <w:lang w:val="fr-BE"/>
        </w:rPr>
        <w:t xml:space="preserve"> </w:t>
      </w:r>
    </w:p>
    <w:p w14:paraId="74AA6E8E" w14:textId="77777777" w:rsidR="0019073F" w:rsidRDefault="0019073F" w:rsidP="0019073F">
      <w:pPr>
        <w:ind w:left="-1134"/>
      </w:pPr>
      <w:bookmarkStart w:id="29" w:name="_Hlk198733281"/>
      <w:r w:rsidRPr="00344C15">
        <w:rPr>
          <w:lang w:val="fr-BE"/>
        </w:rPr>
        <w:t xml:space="preserve">Le </w:t>
      </w:r>
      <w:r w:rsidRPr="00BF7B0C">
        <w:rPr>
          <w:lang w:val="fr-BE"/>
        </w:rPr>
        <w:t>présent marché est conclu sans montant minimum.</w:t>
      </w:r>
    </w:p>
    <w:p w14:paraId="6AA8FBA7" w14:textId="50D2E1EF" w:rsidR="0019073F" w:rsidRPr="00344C15" w:rsidRDefault="0019073F" w:rsidP="0019073F">
      <w:pPr>
        <w:ind w:left="-1134"/>
        <w:rPr>
          <w:lang w:val="fr-BE"/>
        </w:rPr>
      </w:pPr>
      <w:r w:rsidRPr="00BF7B0C">
        <w:t>Le montant maximum, toutes périodes confondues, est fixé à 200 000 € TTC. La durée totale du</w:t>
      </w:r>
      <w:r w:rsidR="00526C05">
        <w:t xml:space="preserve"> </w:t>
      </w:r>
      <w:r w:rsidRPr="00BF7B0C">
        <w:t>marché est de trois mois, couvrant l’ensemble des deux phases de la mission.</w:t>
      </w:r>
      <w:bookmarkEnd w:id="29"/>
    </w:p>
    <w:p w14:paraId="1099A70B" w14:textId="1BB539B7" w:rsidR="001214BE" w:rsidRDefault="001214BE" w:rsidP="00BC7559">
      <w:pPr>
        <w:pStyle w:val="Titre2"/>
      </w:pPr>
      <w:bookmarkStart w:id="30" w:name="_Toc193806277"/>
      <w:bookmarkStart w:id="31" w:name="_Toc202188820"/>
      <w:r>
        <w:t>Durée</w:t>
      </w:r>
      <w:bookmarkStart w:id="32" w:name="_Hlk196402299"/>
      <w:bookmarkEnd w:id="30"/>
      <w:bookmarkEnd w:id="31"/>
    </w:p>
    <w:p w14:paraId="0697EDA7" w14:textId="77777777" w:rsidR="0019073F" w:rsidRDefault="0019073F" w:rsidP="0019073F">
      <w:pPr>
        <w:ind w:left="-1134"/>
        <w:jc w:val="both"/>
        <w:rPr>
          <w:lang w:eastAsia="fr-FR"/>
        </w:rPr>
      </w:pPr>
      <w:r w:rsidRPr="00344C15">
        <w:rPr>
          <w:lang w:eastAsia="fr-FR"/>
        </w:rPr>
        <w:lastRenderedPageBreak/>
        <w:t>La mission débute à compter de la notification du bon de commande au titulaire.</w:t>
      </w:r>
    </w:p>
    <w:p w14:paraId="01F3F202" w14:textId="66C3CBC7" w:rsidR="0019073F" w:rsidRPr="0019073F" w:rsidRDefault="0019073F" w:rsidP="0019073F">
      <w:pPr>
        <w:ind w:left="-1134"/>
        <w:jc w:val="both"/>
        <w:rPr>
          <w:lang w:eastAsia="fr-FR"/>
        </w:rPr>
      </w:pPr>
      <w:r w:rsidRPr="00344C15">
        <w:rPr>
          <w:lang w:eastAsia="fr-FR"/>
        </w:rPr>
        <w:t>Le marché est conclu pour une durée ferme de 3 mois, correspondant à l’exécution des deux phases mentionnées.</w:t>
      </w:r>
    </w:p>
    <w:p w14:paraId="70DD1914" w14:textId="524E6CF9" w:rsidR="00993119" w:rsidRPr="00671AEB" w:rsidRDefault="00993119" w:rsidP="00671AEB">
      <w:pPr>
        <w:pStyle w:val="Titre1"/>
      </w:pPr>
      <w:bookmarkStart w:id="33" w:name="_Toc464023375"/>
      <w:bookmarkStart w:id="34" w:name="_Toc464023538"/>
      <w:bookmarkStart w:id="35" w:name="_Toc465243679"/>
      <w:bookmarkStart w:id="36" w:name="_Toc193806278"/>
      <w:bookmarkStart w:id="37" w:name="_Toc202188821"/>
      <w:bookmarkEnd w:id="26"/>
      <w:bookmarkEnd w:id="27"/>
      <w:bookmarkEnd w:id="28"/>
      <w:bookmarkEnd w:id="32"/>
      <w:r w:rsidRPr="00671AEB">
        <w:t xml:space="preserve">CONDITIONS </w:t>
      </w:r>
      <w:bookmarkEnd w:id="33"/>
      <w:bookmarkEnd w:id="34"/>
      <w:r w:rsidRPr="00671AEB">
        <w:t>DE LA CONSULTATION</w:t>
      </w:r>
      <w:bookmarkEnd w:id="35"/>
      <w:bookmarkEnd w:id="36"/>
      <w:bookmarkEnd w:id="37"/>
    </w:p>
    <w:p w14:paraId="6186CCF4" w14:textId="450FD834" w:rsidR="00085727" w:rsidRPr="00A03A89" w:rsidRDefault="00105AD3" w:rsidP="00BC7559">
      <w:pPr>
        <w:pStyle w:val="Titre2"/>
      </w:pPr>
      <w:bookmarkStart w:id="38" w:name="_Toc193806279"/>
      <w:bookmarkStart w:id="39" w:name="_Toc202188822"/>
      <w:r w:rsidRPr="00A03A89">
        <w:t>Procédure</w:t>
      </w:r>
      <w:bookmarkEnd w:id="38"/>
      <w:bookmarkEnd w:id="39"/>
    </w:p>
    <w:p w14:paraId="3D4840F8" w14:textId="5AA52F30"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rsidR="00872F87">
        <w:t xml:space="preserve">, </w:t>
      </w:r>
      <w:r w:rsidR="00872F87" w:rsidRPr="00872F87">
        <w:t>en application des articles L.2123-1 et R.2123-1 à R.2123-6 du Code de la commande publique.</w:t>
      </w:r>
    </w:p>
    <w:p w14:paraId="0969EAC0" w14:textId="5FCB755C" w:rsidR="00211299" w:rsidRPr="006F0743" w:rsidRDefault="00D110C4" w:rsidP="005B2E26">
      <w:pPr>
        <w:pStyle w:val="Titre3"/>
      </w:pPr>
      <w:r>
        <w:t xml:space="preserve"> </w:t>
      </w:r>
      <w:bookmarkStart w:id="40" w:name="_Toc193806280"/>
      <w:bookmarkStart w:id="41" w:name="_Toc202188823"/>
      <w:r w:rsidRPr="006F0743">
        <w:t>Déroulement</w:t>
      </w:r>
      <w:bookmarkEnd w:id="40"/>
      <w:bookmarkEnd w:id="41"/>
    </w:p>
    <w:p w14:paraId="6F983F01" w14:textId="77777777" w:rsidR="007E79DC" w:rsidRDefault="00DF3244" w:rsidP="005D5591">
      <w:pPr>
        <w:pStyle w:val="Paragraphedeliste"/>
        <w:numPr>
          <w:ilvl w:val="0"/>
          <w:numId w:val="20"/>
        </w:numPr>
        <w:spacing w:before="240"/>
        <w:ind w:left="0" w:hanging="284"/>
        <w:rPr>
          <w:lang w:val="fr-BE"/>
        </w:rPr>
      </w:pPr>
      <w:r w:rsidRPr="00DF3244">
        <w:rPr>
          <w:lang w:val="fr-BE"/>
        </w:rPr>
        <w:t>Les candidats doivent soumettre simultanément leur candidature et leur offre.</w:t>
      </w:r>
    </w:p>
    <w:p w14:paraId="5B7CAD31" w14:textId="25AB6576" w:rsidR="00DF3244" w:rsidRPr="0019073F" w:rsidRDefault="007E79DC" w:rsidP="0019073F">
      <w:pPr>
        <w:spacing w:before="240"/>
        <w:jc w:val="both"/>
        <w:rPr>
          <w:lang w:val="fr-BE"/>
        </w:rPr>
      </w:pPr>
      <w:r w:rsidRPr="007E79DC">
        <w:t>Les plis d</w:t>
      </w:r>
      <w:r w:rsidR="00B91C95">
        <w:t>oivent</w:t>
      </w:r>
      <w:r w:rsidRPr="007E79DC">
        <w:t xml:space="preserve"> être transmis exclusivement par voie dématérialisée, via la plateforme dédiée, dans les conditions définies au présent règlement.</w:t>
      </w:r>
    </w:p>
    <w:p w14:paraId="1F9F7EC3" w14:textId="2F12DE4B" w:rsidR="0019073F" w:rsidRDefault="00DF3244" w:rsidP="0019073F">
      <w:pPr>
        <w:pStyle w:val="Paragraphedeliste"/>
        <w:numPr>
          <w:ilvl w:val="0"/>
          <w:numId w:val="20"/>
        </w:numPr>
        <w:spacing w:before="240"/>
        <w:ind w:left="0" w:hanging="284"/>
        <w:rPr>
          <w:lang w:val="fr-BE"/>
        </w:rPr>
      </w:pPr>
      <w:r w:rsidRPr="00DF3244">
        <w:rPr>
          <w:lang w:val="fr-BE"/>
        </w:rPr>
        <w:t>Les candidatures</w:t>
      </w:r>
      <w:r w:rsidR="00490A64">
        <w:rPr>
          <w:lang w:val="fr-BE"/>
        </w:rPr>
        <w:t xml:space="preserve"> et les offres</w:t>
      </w:r>
      <w:r w:rsidRPr="00DF3244">
        <w:rPr>
          <w:lang w:val="fr-BE"/>
        </w:rPr>
        <w:t xml:space="preserve"> </w:t>
      </w:r>
      <w:r w:rsidR="00B91C95" w:rsidRPr="00B91C95">
        <w:t>sont évaluées</w:t>
      </w:r>
      <w:r w:rsidRPr="00DF3244">
        <w:rPr>
          <w:lang w:val="fr-BE"/>
        </w:rPr>
        <w:t xml:space="preserve"> sur la base des critères définis par le décret et précisés ci-dessous.</w:t>
      </w:r>
    </w:p>
    <w:p w14:paraId="26C7D185" w14:textId="77777777" w:rsidR="0019073F" w:rsidRDefault="0019073F" w:rsidP="0019073F">
      <w:pPr>
        <w:pStyle w:val="Paragraphedeliste"/>
        <w:numPr>
          <w:ilvl w:val="0"/>
          <w:numId w:val="0"/>
        </w:numPr>
        <w:spacing w:before="240"/>
        <w:rPr>
          <w:lang w:val="fr-BE"/>
        </w:rPr>
      </w:pPr>
    </w:p>
    <w:p w14:paraId="32D5D499" w14:textId="6DCC3BC9" w:rsidR="00872F87" w:rsidRPr="008D7DDD" w:rsidRDefault="00490A64" w:rsidP="008D7DDD">
      <w:pPr>
        <w:pStyle w:val="Paragraphedeliste"/>
        <w:numPr>
          <w:ilvl w:val="0"/>
          <w:numId w:val="20"/>
        </w:numPr>
        <w:spacing w:before="240"/>
        <w:ind w:left="0" w:hanging="284"/>
        <w:rPr>
          <w:lang w:val="fr-BE"/>
        </w:rPr>
      </w:pPr>
      <w:r>
        <w:t>Négociation éventuelle (voir plus loin)</w:t>
      </w:r>
    </w:p>
    <w:p w14:paraId="559B745C" w14:textId="5F50ADA2" w:rsidR="00ED6736" w:rsidRPr="00ED6736" w:rsidRDefault="00ED6736" w:rsidP="00085727">
      <w:pPr>
        <w:ind w:left="-1134"/>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18DB26C"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BA5F3E" w:rsidRPr="00BA5F3E">
        <w:t>GPM-Guyane</w:t>
      </w:r>
      <w:r w:rsidRPr="00ED6736">
        <w:rPr>
          <w:lang w:val="fr-BE" w:eastAsia="fr-FR"/>
        </w:rPr>
        <w:t xml:space="preserve"> 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Pr="005B2E26"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7964B283" w:rsidR="00E829C7" w:rsidRDefault="00E829C7" w:rsidP="005B2E26">
      <w:pPr>
        <w:pStyle w:val="Titre3"/>
      </w:pPr>
      <w:bookmarkStart w:id="42" w:name="_Toc193806281"/>
      <w:bookmarkStart w:id="43" w:name="_Toc202188824"/>
      <w:r>
        <w:t>Justification de l’utilisation de la procédure :</w:t>
      </w:r>
      <w:bookmarkEnd w:id="42"/>
      <w:bookmarkEnd w:id="43"/>
    </w:p>
    <w:p w14:paraId="62FE725B" w14:textId="272146EC"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214 000 € HT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BC7559">
      <w:pPr>
        <w:pStyle w:val="Titre2"/>
      </w:pPr>
      <w:bookmarkStart w:id="44" w:name="_Toc193806282"/>
      <w:bookmarkStart w:id="45" w:name="_Toc202188825"/>
      <w:r w:rsidRPr="00A03A89">
        <w:t>Groupement d’entreprises</w:t>
      </w:r>
      <w:bookmarkEnd w:id="44"/>
      <w:bookmarkEnd w:id="45"/>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6F2D1E33" w14:textId="5C91E03E" w:rsidR="003A6A57" w:rsidRPr="00A03A89" w:rsidRDefault="00993119" w:rsidP="00872F8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18E7E832" w:rsidR="00993119" w:rsidRDefault="00105AD3" w:rsidP="00BC7559">
      <w:pPr>
        <w:pStyle w:val="Titre2"/>
      </w:pPr>
      <w:bookmarkStart w:id="46" w:name="_Toc465243680"/>
      <w:r w:rsidRPr="00A03A89">
        <w:lastRenderedPageBreak/>
        <w:t xml:space="preserve"> </w:t>
      </w:r>
      <w:bookmarkStart w:id="47" w:name="_Toc193806283"/>
      <w:bookmarkStart w:id="48" w:name="_Toc202188826"/>
      <w:r w:rsidRPr="00A03A89">
        <w:t>Variantes</w:t>
      </w:r>
      <w:bookmarkEnd w:id="46"/>
      <w:bookmarkEnd w:id="47"/>
      <w:bookmarkEnd w:id="48"/>
    </w:p>
    <w:p w14:paraId="44E99750" w14:textId="3F3CFEE0" w:rsidR="00872F87" w:rsidRDefault="00872F87" w:rsidP="00872F87">
      <w:pPr>
        <w:ind w:left="-1134"/>
        <w:jc w:val="both"/>
        <w:rPr>
          <w:lang w:eastAsia="fr-FR"/>
        </w:rPr>
      </w:pPr>
      <w:r w:rsidRPr="00872F87">
        <w:rPr>
          <w:lang w:eastAsia="fr-FR"/>
        </w:rPr>
        <w:t xml:space="preserve">Les variantes </w:t>
      </w:r>
      <w:r w:rsidR="00446DD7">
        <w:rPr>
          <w:lang w:eastAsia="fr-FR"/>
        </w:rPr>
        <w:t>sont</w:t>
      </w:r>
      <w:r w:rsidRPr="00872F87">
        <w:rPr>
          <w:lang w:eastAsia="fr-FR"/>
        </w:rPr>
        <w:t xml:space="preserve"> autorisées</w:t>
      </w:r>
      <w:r w:rsidR="00446DD7">
        <w:rPr>
          <w:lang w:eastAsia="fr-FR"/>
        </w:rPr>
        <w:t xml:space="preserve"> dans la limite d’une variante par candidat.</w:t>
      </w:r>
    </w:p>
    <w:p w14:paraId="35FB8D4E" w14:textId="1E943944" w:rsidR="00446DD7" w:rsidRDefault="00446DD7" w:rsidP="00872F87">
      <w:pPr>
        <w:ind w:left="-1134"/>
        <w:jc w:val="both"/>
        <w:rPr>
          <w:lang w:eastAsia="fr-FR"/>
        </w:rPr>
      </w:pPr>
      <w:r>
        <w:rPr>
          <w:lang w:eastAsia="fr-FR"/>
        </w:rPr>
        <w:t>Un candidat qui fournirait une variante ET une offre de base est invité à fournir 2 offres bien séparées en nommant les fichiers en variante de manière spécifique.</w:t>
      </w:r>
    </w:p>
    <w:p w14:paraId="675D5BE8" w14:textId="4DFA16C9" w:rsidR="00993119" w:rsidRDefault="00E829C7" w:rsidP="00BC7559">
      <w:pPr>
        <w:pStyle w:val="Titre2"/>
      </w:pPr>
      <w:bookmarkStart w:id="49" w:name="_Toc193806284"/>
      <w:bookmarkStart w:id="50" w:name="_Toc202188827"/>
      <w:r w:rsidRPr="00A03A89">
        <w:t>Négociation</w:t>
      </w:r>
      <w:bookmarkEnd w:id="49"/>
      <w:bookmarkEnd w:id="50"/>
      <w:r w:rsidRPr="00A03A89">
        <w:t xml:space="preserve"> </w:t>
      </w:r>
    </w:p>
    <w:p w14:paraId="07D768EE" w14:textId="77777777" w:rsidR="008D7DDD" w:rsidRDefault="008D7DDD" w:rsidP="008D7DDD">
      <w:pPr>
        <w:spacing w:before="100" w:beforeAutospacing="1" w:after="100" w:afterAutospacing="1" w:line="240" w:lineRule="auto"/>
        <w:ind w:left="-1134"/>
        <w:jc w:val="both"/>
      </w:pPr>
      <w:r w:rsidRPr="008D7DDD">
        <w:t>Conformément à l’article R.2123-5 du Code de la commande publique, le pouvoir adjudicateur se réserve la faculté de mener une négociation, sans que cela ne soit une obligation.</w:t>
      </w:r>
      <w:r>
        <w:t xml:space="preserve"> </w:t>
      </w:r>
    </w:p>
    <w:p w14:paraId="3942452C" w14:textId="2B636E08" w:rsidR="008D7DDD" w:rsidRPr="008D7DDD" w:rsidRDefault="008D7DDD" w:rsidP="008D7DDD">
      <w:pPr>
        <w:spacing w:before="100" w:beforeAutospacing="1" w:after="100" w:afterAutospacing="1" w:line="240" w:lineRule="auto"/>
        <w:ind w:left="-1134"/>
        <w:jc w:val="both"/>
      </w:pPr>
      <w:r w:rsidRPr="008D7DDD">
        <w:t>Si elle est engagée, la négociation portera exclusivement sur les offres admissibles (c’est-à-dire régulières, acceptables et appropriées)</w:t>
      </w:r>
      <w:r w:rsidR="00490A64">
        <w:t xml:space="preserve"> et ne se dérouler qu’avec un nombre restreints de candidats sélectionnés sur la base des critères d’attribution</w:t>
      </w:r>
      <w:r w:rsidRPr="008D7DDD">
        <w:t>.</w:t>
      </w:r>
      <w:r>
        <w:t xml:space="preserve"> </w:t>
      </w:r>
      <w:r w:rsidRPr="008D7DDD">
        <w:t>Elle pourra concerner l’ensemble des éléments de l’offre, notamment les aspects techniques, financiers et calendaires, à l’exception des exigences techniques minimales définies dans les documents de la consultation.</w:t>
      </w:r>
    </w:p>
    <w:p w14:paraId="47CF1EA0" w14:textId="77777777" w:rsidR="008D7DDD" w:rsidRDefault="008D7DDD" w:rsidP="008D7DDD">
      <w:pPr>
        <w:spacing w:before="100" w:beforeAutospacing="1" w:after="100" w:afterAutospacing="1" w:line="240" w:lineRule="auto"/>
        <w:ind w:left="-1134"/>
        <w:jc w:val="both"/>
      </w:pPr>
      <w:r w:rsidRPr="008D7DDD">
        <w:t>Le pouvoir adjudicateur pourra mener cette négociation par tout moyen :</w:t>
      </w:r>
    </w:p>
    <w:p w14:paraId="79C66D20" w14:textId="77777777" w:rsidR="008D7DDD" w:rsidRPr="00B26803" w:rsidRDefault="008D7DDD" w:rsidP="008D7DDD">
      <w:pPr>
        <w:numPr>
          <w:ilvl w:val="0"/>
          <w:numId w:val="18"/>
        </w:numPr>
        <w:jc w:val="both"/>
        <w:rPr>
          <w:lang w:val="fr-BE"/>
        </w:rPr>
      </w:pPr>
      <w:r w:rsidRPr="00B26803">
        <w:rPr>
          <w:lang w:val="fr-BE"/>
        </w:rPr>
        <w:t>Échanges de courriers,</w:t>
      </w:r>
    </w:p>
    <w:p w14:paraId="4C555461" w14:textId="77777777" w:rsidR="008D7DDD" w:rsidRPr="00B26803" w:rsidRDefault="008D7DDD" w:rsidP="008D7DDD">
      <w:pPr>
        <w:numPr>
          <w:ilvl w:val="0"/>
          <w:numId w:val="18"/>
        </w:numPr>
        <w:jc w:val="both"/>
        <w:rPr>
          <w:lang w:val="fr-BE"/>
        </w:rPr>
      </w:pPr>
      <w:r w:rsidRPr="00B26803">
        <w:rPr>
          <w:lang w:val="fr-BE"/>
        </w:rPr>
        <w:t>Échanges de courriels ou télécopies,</w:t>
      </w:r>
    </w:p>
    <w:p w14:paraId="0A8A6161" w14:textId="6470B029" w:rsidR="008D7DDD" w:rsidRPr="008D7DDD" w:rsidRDefault="008D7DDD" w:rsidP="008D7DDD">
      <w:pPr>
        <w:numPr>
          <w:ilvl w:val="0"/>
          <w:numId w:val="18"/>
        </w:numPr>
        <w:jc w:val="both"/>
        <w:rPr>
          <w:lang w:val="fr-BE"/>
        </w:rPr>
      </w:pPr>
      <w:r w:rsidRPr="00B26803">
        <w:rPr>
          <w:lang w:val="fr-BE"/>
        </w:rPr>
        <w:t>Rencontres formelles, éventuellement suivies de comptes rendus</w:t>
      </w:r>
      <w:r w:rsidR="00DE23B3">
        <w:rPr>
          <w:lang w:val="fr-BE"/>
        </w:rPr>
        <w:t>.</w:t>
      </w:r>
    </w:p>
    <w:p w14:paraId="5397EDAC" w14:textId="350ED25B" w:rsidR="008D7DDD" w:rsidRPr="008D7DDD" w:rsidRDefault="008D7DDD" w:rsidP="008D7DDD">
      <w:pPr>
        <w:spacing w:before="100" w:beforeAutospacing="1" w:after="100" w:afterAutospacing="1" w:line="240" w:lineRule="auto"/>
        <w:ind w:left="-1134"/>
        <w:jc w:val="both"/>
      </w:pPr>
      <w:r w:rsidRPr="008D7DDD">
        <w:t>À l’issue de cette phase, les offres finales seront réexaminées selon les critères de jugement définis dans le présent règlement.</w:t>
      </w:r>
      <w:r>
        <w:t xml:space="preserve"> </w:t>
      </w:r>
      <w:r w:rsidRPr="008D7DDD">
        <w:t>Le marché sera attribué au soumissionnaire dont l’offre est jugée la plus avantageuse au regard de ces critères.</w:t>
      </w:r>
      <w:r>
        <w:t xml:space="preserve"> </w:t>
      </w:r>
      <w:r w:rsidRPr="008D7DDD">
        <w:t>Le pouvoir adjudicateur conserve la possibilité de ne pas engager de négociation et de procéder à l’attribution sur la base des offres initiales.</w:t>
      </w:r>
    </w:p>
    <w:p w14:paraId="40DBB16A" w14:textId="13B61503" w:rsidR="00EA126C" w:rsidRPr="00A03A89" w:rsidRDefault="00EA126C" w:rsidP="00BC7559">
      <w:pPr>
        <w:pStyle w:val="Titre2"/>
      </w:pPr>
      <w:bookmarkStart w:id="51" w:name="_Toc193806285"/>
      <w:bookmarkStart w:id="52" w:name="_Toc202188828"/>
      <w:r w:rsidRPr="00A03A89">
        <w:t xml:space="preserve">Pieces constitutives du </w:t>
      </w:r>
      <w:r>
        <w:t>DCE et du marché</w:t>
      </w:r>
      <w:bookmarkEnd w:id="51"/>
      <w:bookmarkEnd w:id="52"/>
    </w:p>
    <w:p w14:paraId="47320873" w14:textId="77777777" w:rsidR="00EA126C" w:rsidRPr="00A03A89" w:rsidRDefault="00EA126C" w:rsidP="00085727">
      <w:pPr>
        <w:ind w:left="-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0AB14DA2" w14:textId="77777777" w:rsidR="00EA126C" w:rsidRPr="00A03A89" w:rsidRDefault="00EA126C" w:rsidP="001A5B29">
      <w:pPr>
        <w:ind w:left="-1134"/>
        <w:jc w:val="both"/>
      </w:pPr>
      <w:r w:rsidRPr="00A03A89">
        <w:t>Pour la phase 1, le dossier d’appel à candidature est composé des pièces suivantes :</w:t>
      </w:r>
    </w:p>
    <w:p w14:paraId="4EFBF7D3" w14:textId="77777777" w:rsidR="00EA126C" w:rsidRPr="00B26803" w:rsidRDefault="00EA126C" w:rsidP="001A5B29">
      <w:pPr>
        <w:numPr>
          <w:ilvl w:val="0"/>
          <w:numId w:val="6"/>
        </w:numPr>
        <w:spacing w:after="0" w:line="360" w:lineRule="auto"/>
        <w:jc w:val="both"/>
      </w:pPr>
      <w:r w:rsidRPr="00B26803">
        <w:t>Le présent Règlement de la Consultation (RC) ;</w:t>
      </w:r>
    </w:p>
    <w:p w14:paraId="64786F44" w14:textId="77777777" w:rsidR="00EA126C" w:rsidRPr="00B26803" w:rsidRDefault="00EA126C" w:rsidP="001A5B29">
      <w:pPr>
        <w:numPr>
          <w:ilvl w:val="0"/>
          <w:numId w:val="6"/>
        </w:numPr>
        <w:spacing w:after="0" w:line="360" w:lineRule="auto"/>
        <w:jc w:val="both"/>
      </w:pPr>
      <w:r w:rsidRPr="00B26803">
        <w:t>Le modèle de lettre de candidature pré renseigné (DC1) ;</w:t>
      </w:r>
    </w:p>
    <w:p w14:paraId="7B516867" w14:textId="77777777" w:rsidR="00EA126C" w:rsidRPr="00B26803" w:rsidRDefault="00EA126C" w:rsidP="001A5B29">
      <w:pPr>
        <w:numPr>
          <w:ilvl w:val="0"/>
          <w:numId w:val="6"/>
        </w:numPr>
        <w:spacing w:after="0" w:line="360" w:lineRule="auto"/>
        <w:jc w:val="both"/>
      </w:pPr>
      <w:r w:rsidRPr="00B26803">
        <w:t>Le modèle de déclaration du candidat pré renseigné (DC2) ;</w:t>
      </w:r>
    </w:p>
    <w:p w14:paraId="7D1F3C6A" w14:textId="77777777" w:rsidR="00EA126C" w:rsidRPr="00B26803" w:rsidRDefault="00EA126C" w:rsidP="001A5B29">
      <w:pPr>
        <w:numPr>
          <w:ilvl w:val="0"/>
          <w:numId w:val="6"/>
        </w:numPr>
        <w:spacing w:after="0" w:line="360" w:lineRule="auto"/>
        <w:jc w:val="both"/>
      </w:pPr>
      <w:r w:rsidRPr="00B26803">
        <w:t>Le modèle de déclaration de sous-traitance (DC4) ;</w:t>
      </w:r>
    </w:p>
    <w:p w14:paraId="58174463" w14:textId="0548A3E3" w:rsidR="00C55608" w:rsidRDefault="00EA126C" w:rsidP="001A5B29">
      <w:pPr>
        <w:numPr>
          <w:ilvl w:val="0"/>
          <w:numId w:val="6"/>
        </w:numPr>
        <w:spacing w:after="0" w:line="360" w:lineRule="auto"/>
        <w:jc w:val="both"/>
      </w:pPr>
      <w:r w:rsidRPr="00B26803">
        <w:t xml:space="preserve">La liste des questions du dossier de candidature auxquelles le candidat est invité à répondre. Annexe </w:t>
      </w:r>
      <w:r w:rsidR="0057675B" w:rsidRPr="00B26803">
        <w:t xml:space="preserve">ADC </w:t>
      </w:r>
      <w:r w:rsidR="008F4B9B" w:rsidRPr="008F4B9B">
        <w:rPr>
          <w:b/>
          <w:i/>
          <w:iCs/>
          <w:smallCaps/>
        </w:rPr>
        <w:t>GPM-G DPD 25 20 EDD RX VFO</w:t>
      </w:r>
    </w:p>
    <w:p w14:paraId="70AB18C9" w14:textId="4FD27675" w:rsidR="00EA126C" w:rsidRPr="00A03A89" w:rsidRDefault="00EA126C" w:rsidP="001A5B29">
      <w:pPr>
        <w:numPr>
          <w:ilvl w:val="0"/>
          <w:numId w:val="6"/>
        </w:numPr>
        <w:spacing w:after="0" w:line="360" w:lineRule="auto"/>
        <w:jc w:val="both"/>
      </w:pPr>
      <w:r w:rsidRPr="00A03A89">
        <w:t>L’Acte d’Engagement (AE) et ses annexes :</w:t>
      </w:r>
    </w:p>
    <w:p w14:paraId="6EE2CAEE" w14:textId="727441C2" w:rsidR="00EA126C" w:rsidRPr="001339FB" w:rsidRDefault="00EA126C" w:rsidP="001A5B29">
      <w:pPr>
        <w:widowControl w:val="0"/>
        <w:numPr>
          <w:ilvl w:val="1"/>
          <w:numId w:val="6"/>
        </w:numPr>
        <w:tabs>
          <w:tab w:val="left" w:pos="0"/>
        </w:tabs>
        <w:spacing w:line="360" w:lineRule="auto"/>
        <w:jc w:val="both"/>
        <w:rPr>
          <w:rFonts w:cs="Tahoma"/>
        </w:rPr>
      </w:pPr>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BA5F3E" w:rsidRPr="00BA5F3E">
        <w:rPr>
          <w:rFonts w:cs="Arial"/>
          <w:szCs w:val="20"/>
        </w:rPr>
        <w:t>GPM-Guyane</w:t>
      </w:r>
      <w:r w:rsidR="007C6598" w:rsidRPr="001339FB">
        <w:rPr>
          <w:rFonts w:cs="Tahoma"/>
        </w:rPr>
        <w:t> ;</w:t>
      </w:r>
    </w:p>
    <w:p w14:paraId="0D900CAB" w14:textId="18A83635"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w:t>
      </w:r>
      <w:r w:rsidR="00664401">
        <w:rPr>
          <w:rFonts w:cs="Tahoma"/>
        </w:rPr>
        <w:t xml:space="preserve"> </w:t>
      </w:r>
      <w:r w:rsidRPr="001339FB">
        <w:rPr>
          <w:rFonts w:cs="Tahoma"/>
        </w:rPr>
        <w:t>;</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technique de l’offre </w:t>
      </w:r>
      <w:r w:rsidRPr="001339FB">
        <w:rPr>
          <w:rFonts w:cs="Tahoma"/>
        </w:rPr>
        <w:t>»</w:t>
      </w:r>
      <w:r w:rsidR="006D70B1" w:rsidRPr="001339FB">
        <w:rPr>
          <w:rFonts w:cs="Tahoma"/>
        </w:rPr>
        <w:t xml:space="preserve"> ; </w:t>
      </w:r>
    </w:p>
    <w:p w14:paraId="3B454DDE" w14:textId="6D4F616C"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t xml:space="preserve">Annexe </w:t>
      </w:r>
      <w:r w:rsidR="001339FB" w:rsidRPr="001339FB">
        <w:rPr>
          <w:rFonts w:cs="Tahoma"/>
        </w:rPr>
        <w:t>aspects RSE : bordereau de réponse au critère « Aspects RSE »</w:t>
      </w:r>
      <w:r w:rsidR="006F0C33">
        <w:rPr>
          <w:rFonts w:cs="Tahoma"/>
        </w:rPr>
        <w:t> ;</w:t>
      </w:r>
    </w:p>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lastRenderedPageBreak/>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1A5B29">
      <w:pPr>
        <w:numPr>
          <w:ilvl w:val="0"/>
          <w:numId w:val="6"/>
        </w:numPr>
        <w:spacing w:after="0" w:line="360" w:lineRule="auto"/>
        <w:jc w:val="both"/>
        <w:rPr>
          <w:rFonts w:cs="Tahoma"/>
        </w:rPr>
      </w:pPr>
      <w:r w:rsidRPr="00A03A89">
        <w:t>Le Cahier des Clauses Administratives Particulières (CCAP)</w:t>
      </w:r>
      <w:r w:rsidR="006D70B1">
        <w:t>.</w:t>
      </w:r>
    </w:p>
    <w:p w14:paraId="05935BB2" w14:textId="7B564293" w:rsidR="00EA126C" w:rsidRPr="00D110C4" w:rsidRDefault="00EA126C" w:rsidP="001A5B29">
      <w:pPr>
        <w:widowControl w:val="0"/>
        <w:numPr>
          <w:ilvl w:val="0"/>
          <w:numId w:val="12"/>
        </w:numPr>
        <w:tabs>
          <w:tab w:val="left" w:pos="0"/>
        </w:tabs>
        <w:spacing w:after="0" w:line="36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1A5B29">
      <w:pPr>
        <w:widowControl w:val="0"/>
        <w:numPr>
          <w:ilvl w:val="0"/>
          <w:numId w:val="12"/>
        </w:numPr>
        <w:tabs>
          <w:tab w:val="left" w:pos="0"/>
        </w:tabs>
        <w:spacing w:after="0" w:line="36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3" w:name="_Toc202188829"/>
      <w:r w:rsidRPr="00500388">
        <w:t>Modification du DCE</w:t>
      </w:r>
      <w:bookmarkEnd w:id="53"/>
      <w:r w:rsidRPr="00500388">
        <w:t> </w:t>
      </w:r>
    </w:p>
    <w:p w14:paraId="42226AF6" w14:textId="79CFF06F" w:rsidR="00EA126C"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7FC18AB3" w14:textId="0FF0C247" w:rsidR="004E5BB8" w:rsidRDefault="004E5BB8" w:rsidP="004E5BB8">
      <w:pPr>
        <w:pStyle w:val="Titre2"/>
      </w:pPr>
      <w:bookmarkStart w:id="54" w:name="_Toc202188830"/>
      <w:r>
        <w:t>Durée de validité des offres</w:t>
      </w:r>
      <w:bookmarkEnd w:id="54"/>
      <w:r>
        <w:t xml:space="preserve"> </w:t>
      </w:r>
    </w:p>
    <w:p w14:paraId="21F02952" w14:textId="26245970" w:rsidR="004E5BB8" w:rsidRPr="004E5BB8" w:rsidRDefault="004E5BB8" w:rsidP="004E5BB8">
      <w:pPr>
        <w:spacing w:before="240"/>
        <w:ind w:left="-1134"/>
        <w:jc w:val="both"/>
        <w:rPr>
          <w:lang w:val="fr-BE" w:eastAsia="fr-FR"/>
        </w:rPr>
      </w:pPr>
      <w:r>
        <w:rPr>
          <w:lang w:val="fr-BE" w:eastAsia="fr-FR"/>
        </w:rPr>
        <w:t>Les offres sont valables 90 jours à compter de leur dernière mise à jour.</w:t>
      </w:r>
    </w:p>
    <w:p w14:paraId="02C22F8D" w14:textId="727149F1" w:rsidR="00993119" w:rsidRPr="005B2E26" w:rsidRDefault="00993119" w:rsidP="00671AEB">
      <w:pPr>
        <w:pStyle w:val="Titre1"/>
      </w:pPr>
      <w:bookmarkStart w:id="55" w:name="_Toc465243683"/>
      <w:bookmarkStart w:id="56" w:name="_Toc193806286"/>
      <w:bookmarkStart w:id="57" w:name="_Toc202188831"/>
      <w:r w:rsidRPr="00A03A89">
        <w:t>MODALITES DE SOUMISSION</w:t>
      </w:r>
      <w:bookmarkEnd w:id="55"/>
      <w:bookmarkEnd w:id="56"/>
      <w:bookmarkEnd w:id="57"/>
    </w:p>
    <w:p w14:paraId="14C5C7B0" w14:textId="247BC74F" w:rsidR="00993119" w:rsidRPr="005B2E26" w:rsidRDefault="00993119" w:rsidP="00BC7559">
      <w:pPr>
        <w:pStyle w:val="Titre2"/>
      </w:pPr>
      <w:bookmarkStart w:id="58" w:name="_Toc465243685"/>
      <w:bookmarkStart w:id="59" w:name="_Toc193806287"/>
      <w:bookmarkStart w:id="60" w:name="_Toc202188832"/>
      <w:r w:rsidRPr="000B5691">
        <w:t>Dossier de candidature</w:t>
      </w:r>
      <w:bookmarkEnd w:id="58"/>
      <w:bookmarkEnd w:id="59"/>
      <w:bookmarkEnd w:id="60"/>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1"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proofErr w:type="gramStart"/>
      <w:r w:rsidRPr="000B5691">
        <w:t>Ou</w:t>
      </w:r>
      <w:proofErr w:type="gramEnd"/>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63355337" w14:textId="77777777" w:rsidR="00C55608" w:rsidRDefault="00C55608" w:rsidP="00C55608">
      <w:pPr>
        <w:pStyle w:val="Paragraphedeliste"/>
        <w:numPr>
          <w:ilvl w:val="0"/>
          <w:numId w:val="28"/>
        </w:numPr>
        <w:spacing w:before="120" w:after="108" w:line="360" w:lineRule="auto"/>
      </w:pPr>
      <w:bookmarkStart w:id="62" w:name="_Hlk197946100"/>
      <w:r w:rsidRPr="00326D65">
        <w:t>Le candidat présente-t-il des garanties financières suffisantes pour assurer l’exécution du marché ?</w:t>
      </w:r>
    </w:p>
    <w:p w14:paraId="0FC64591" w14:textId="77777777" w:rsidR="00C55608" w:rsidRPr="009C65B0" w:rsidRDefault="00C55608" w:rsidP="00C55608">
      <w:pPr>
        <w:pStyle w:val="Paragraphedeliste"/>
        <w:numPr>
          <w:ilvl w:val="0"/>
          <w:numId w:val="28"/>
        </w:numPr>
        <w:spacing w:before="120" w:after="0" w:line="360" w:lineRule="auto"/>
      </w:pPr>
      <w:bookmarkStart w:id="63" w:name="_Hlk197946134"/>
      <w:bookmarkEnd w:id="62"/>
      <w:r w:rsidRPr="009E5F8D">
        <w:t>Quels moyens techniques sont disponibles et seront mis à disposition dans le cadre de cette mission ?</w:t>
      </w:r>
    </w:p>
    <w:p w14:paraId="44678452" w14:textId="77777777" w:rsidR="00C55608" w:rsidRDefault="00C55608" w:rsidP="00C55608">
      <w:pPr>
        <w:pStyle w:val="Paragraphedeliste"/>
        <w:numPr>
          <w:ilvl w:val="0"/>
          <w:numId w:val="22"/>
        </w:numPr>
        <w:spacing w:before="120" w:after="108" w:line="360" w:lineRule="auto"/>
      </w:pPr>
      <w:bookmarkStart w:id="64" w:name="_Hlk197946183"/>
      <w:bookmarkEnd w:id="63"/>
      <w:r>
        <w:lastRenderedPageBreak/>
        <w:t>Quels sont les moyens humains dont vous disposez et qui seraient mis à la disposition dans cette mission ?</w:t>
      </w:r>
    </w:p>
    <w:bookmarkEnd w:id="64"/>
    <w:p w14:paraId="33EE01AD" w14:textId="2A4132F7" w:rsidR="00C55608" w:rsidRPr="008A702D" w:rsidRDefault="00C55608" w:rsidP="008A702D">
      <w:pPr>
        <w:pStyle w:val="Paragraphedeliste"/>
        <w:numPr>
          <w:ilvl w:val="0"/>
          <w:numId w:val="29"/>
        </w:numPr>
        <w:spacing w:before="120" w:after="108" w:line="360" w:lineRule="auto"/>
      </w:pPr>
      <w:r w:rsidRPr="00D034F1">
        <w:t>Maîtrisez-vous les enjeux techniques et réglementaires liés à l’élaboration ou à la révision d’une Étude de Dangers (EDD)</w:t>
      </w:r>
      <w:r w:rsidR="008A702D" w:rsidRPr="00D034F1">
        <w:t xml:space="preserve"> ? Êtes</w:t>
      </w:r>
      <w:r w:rsidRPr="00D034F1">
        <w:t>-vous familier avec le cadre réglementaire applicable aux ICPE, y compris la législation SEVESO, les PPRT et les POI ?</w:t>
      </w:r>
    </w:p>
    <w:p w14:paraId="2C464B32" w14:textId="463F6AF8" w:rsidR="00C531BC" w:rsidRPr="00C55608" w:rsidRDefault="00C55608" w:rsidP="00C55608">
      <w:pPr>
        <w:pStyle w:val="Paragraphedeliste"/>
        <w:numPr>
          <w:ilvl w:val="0"/>
          <w:numId w:val="29"/>
        </w:numPr>
        <w:spacing w:before="120" w:after="108" w:line="360" w:lineRule="auto"/>
        <w:rPr>
          <w:rFonts w:cstheme="minorBidi"/>
        </w:rPr>
      </w:pPr>
      <w:r w:rsidRPr="001659D4">
        <w:t>Quelles sont les références que le candidat a sur des marchés équivalents</w:t>
      </w:r>
      <w:r>
        <w:t> ?</w:t>
      </w:r>
    </w:p>
    <w:bookmarkEnd w:id="61"/>
    <w:p w14:paraId="677A0A76" w14:textId="1D81F0E1" w:rsidR="00484E63" w:rsidRPr="00D6422D" w:rsidRDefault="00484E63" w:rsidP="001339FB">
      <w:pPr>
        <w:ind w:left="-1134"/>
        <w:jc w:val="both"/>
      </w:pPr>
      <w:r w:rsidRPr="00D6422D">
        <w:t xml:space="preserve">L’utilisation de l’annexe </w:t>
      </w:r>
      <w:r w:rsidR="00D6422D" w:rsidRPr="00D6422D">
        <w:t>ADC</w:t>
      </w:r>
      <w:r w:rsidR="00D875A3">
        <w:t xml:space="preserve"> </w:t>
      </w:r>
      <w:r w:rsidR="008F4B9B" w:rsidRPr="008F4B9B">
        <w:rPr>
          <w:b/>
          <w:i/>
          <w:iCs/>
          <w:smallCaps/>
        </w:rPr>
        <w:t>GPM-G DPD 25 20 EDD RX VFO</w:t>
      </w:r>
      <w:r w:rsidR="008F4B9B" w:rsidRPr="008F4B9B">
        <w:rPr>
          <w:i/>
          <w:iCs/>
          <w:smallCap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5" w:name="_Toc193806288"/>
      <w:bookmarkStart w:id="66" w:name="_Toc202188833"/>
      <w:r w:rsidRPr="00D6422D">
        <w:t>Interdictions de soumissionner</w:t>
      </w:r>
      <w:bookmarkEnd w:id="65"/>
      <w:bookmarkEnd w:id="66"/>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7" w:name="_Toc193806289"/>
      <w:bookmarkStart w:id="68" w:name="_Toc202188834"/>
      <w:r w:rsidRPr="00D6422D">
        <w:t>Interdictions de soumissionner en cas de groupement d'opérateurs économiques et de sous-traitance</w:t>
      </w:r>
      <w:bookmarkEnd w:id="67"/>
      <w:bookmarkEnd w:id="68"/>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9" w:name="_Toc193806290"/>
      <w:bookmarkStart w:id="70" w:name="_Toc202188835"/>
      <w:r w:rsidRPr="005B2E26">
        <w:t>Présentation de</w:t>
      </w:r>
      <w:r w:rsidRPr="000B5691">
        <w:t xml:space="preserve"> la candidature</w:t>
      </w:r>
      <w:bookmarkEnd w:id="69"/>
      <w:bookmarkEnd w:id="70"/>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71" w:name="_Toc193806291"/>
      <w:r w:rsidRPr="005B2E26">
        <w:t>Candidature sous forme de DUME</w:t>
      </w:r>
      <w:bookmarkEnd w:id="71"/>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20DC209B" w:rsidR="00EA126C" w:rsidRDefault="00600003" w:rsidP="001953E1">
      <w:pPr>
        <w:ind w:left="-1134"/>
        <w:jc w:val="both"/>
      </w:pPr>
      <w:r w:rsidRPr="00D6422D">
        <w:lastRenderedPageBreak/>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C55608">
        <w:t>5</w:t>
      </w:r>
      <w:r w:rsidR="00EA126C" w:rsidRPr="00D6422D">
        <w:t>.</w:t>
      </w:r>
    </w:p>
    <w:p w14:paraId="7357272C" w14:textId="3FEFB9C0" w:rsidR="00993119" w:rsidRPr="005B2E26" w:rsidRDefault="00993119" w:rsidP="00AF2B97">
      <w:pPr>
        <w:pStyle w:val="Titre4"/>
      </w:pPr>
      <w:bookmarkStart w:id="72" w:name="_Toc193806292"/>
      <w:r w:rsidRPr="00D6422D">
        <w:t>Candidature avec les formulaires DC1 et DC2</w:t>
      </w:r>
      <w:bookmarkEnd w:id="72"/>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07A369DB"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w:t>
      </w:r>
      <w:hyperlink r:id="rId9" w:history="1">
        <w:r w:rsidR="001A5B29" w:rsidRPr="009B6E07">
          <w:rPr>
            <w:rStyle w:val="Lienhypertexte"/>
          </w:rPr>
          <w:t>https://www.economie.gouv.fr/daj/formulaires-declaration-du-candidat</w:t>
        </w:r>
      </w:hyperlink>
      <w:r w:rsidRPr="00D6422D">
        <w:t>)</w:t>
      </w:r>
      <w:r w:rsidR="001A5B29">
        <w:t xml:space="preserve"> </w:t>
      </w:r>
      <w:r w:rsidRPr="00D6422D">
        <w:t xml:space="preserve">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19AE17BD" w:rsidR="00993119" w:rsidRPr="00D6422D" w:rsidRDefault="001A5B29" w:rsidP="00AF2B97">
      <w:pPr>
        <w:ind w:left="720"/>
        <w:jc w:val="both"/>
      </w:pPr>
      <w:hyperlink r:id="rId10" w:history="1">
        <w:r w:rsidRPr="009B6E07">
          <w:rPr>
            <w:rStyle w:val="Lienhypertexte"/>
          </w:rPr>
          <w:t>https://www.economie.gouv.fr/daj/formulaires-declaration-du-candidat</w:t>
        </w:r>
      </w:hyperlink>
      <w:r w:rsidR="00993119" w:rsidRPr="00D6422D">
        <w:t>),</w:t>
      </w:r>
      <w:r>
        <w:t xml:space="preserve"> </w:t>
      </w:r>
      <w:r w:rsidR="00993119" w:rsidRPr="00D6422D">
        <w:t>ou équivalent, dûment rempli et daté</w:t>
      </w:r>
      <w:r w:rsidR="002467E2" w:rsidRPr="00D6422D">
        <w:t xml:space="preserve"> </w:t>
      </w:r>
      <w:r w:rsidR="00993119" w:rsidRPr="00D6422D">
        <w:t xml:space="preserve">; en cas de candidature groupée, le DC2 est rempli par chaque membre du groupement. </w:t>
      </w:r>
    </w:p>
    <w:p w14:paraId="16E4EED0" w14:textId="000B84F8" w:rsidR="00993119" w:rsidRDefault="00EA126C" w:rsidP="00CF6000">
      <w:pPr>
        <w:numPr>
          <w:ilvl w:val="0"/>
          <w:numId w:val="13"/>
        </w:numPr>
        <w:spacing w:after="0" w:line="240" w:lineRule="auto"/>
        <w:jc w:val="both"/>
      </w:pPr>
      <w:r w:rsidRPr="00D6422D">
        <w:t>Les réponses aux questions des critères CC1 à CC</w:t>
      </w:r>
      <w:r w:rsidR="00C55608">
        <w:t>5</w:t>
      </w:r>
      <w:r w:rsidR="008B079F">
        <w:t>.</w:t>
      </w:r>
    </w:p>
    <w:p w14:paraId="67AA7029" w14:textId="0B24C85C" w:rsidR="00993119" w:rsidRPr="00297269" w:rsidRDefault="00EA126C" w:rsidP="008B079F">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55F03F9B" w:rsidR="00600003" w:rsidRPr="00297269" w:rsidRDefault="00EA126C" w:rsidP="001953E1">
      <w:pPr>
        <w:ind w:left="-1134"/>
        <w:jc w:val="both"/>
      </w:pPr>
      <w:r w:rsidRPr="00297269">
        <w:t>Les candidats sont invités à utiliser l’annexe ADC</w:t>
      </w:r>
      <w:r w:rsidR="00297269" w:rsidRPr="00B26803">
        <w:t xml:space="preserve"> </w:t>
      </w:r>
      <w:r w:rsidR="008F4B9B" w:rsidRPr="008F4B9B">
        <w:rPr>
          <w:b/>
          <w:i/>
          <w:iCs/>
          <w:smallCaps/>
        </w:rPr>
        <w:t>GPM-G DPD 25 20 EDD RX VFO</w:t>
      </w:r>
      <w:r w:rsidR="008F4B9B" w:rsidRPr="008F4B9B">
        <w:rPr>
          <w:i/>
          <w:iCs/>
          <w:smallCaps/>
        </w:rPr>
        <w:t xml:space="preserve"> </w:t>
      </w:r>
      <w:r w:rsidRPr="00297269">
        <w:t>pour être guidés dans leur candidature.</w:t>
      </w:r>
    </w:p>
    <w:p w14:paraId="178435DC" w14:textId="0C8A4F8A" w:rsidR="00541445" w:rsidRPr="005B2E26" w:rsidRDefault="00541445" w:rsidP="00AF2B97">
      <w:pPr>
        <w:pStyle w:val="Titre4"/>
      </w:pPr>
      <w:bookmarkStart w:id="73" w:name="_Toc193806293"/>
      <w:r w:rsidRPr="00297269">
        <w:t>Candidatures avec l’annexe ADC</w:t>
      </w:r>
      <w:bookmarkEnd w:id="73"/>
    </w:p>
    <w:p w14:paraId="23197B04" w14:textId="3B57D200"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 xml:space="preserve">ADC </w:t>
      </w:r>
      <w:r w:rsidR="008F4B9B" w:rsidRPr="008F4B9B">
        <w:rPr>
          <w:b/>
          <w:i/>
          <w:iCs/>
          <w:smallCaps/>
        </w:rPr>
        <w:t>GPM-G DPD 25 20 EDD RX VFO</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4" w:name="_Toc193806294"/>
      <w:bookmarkStart w:id="75" w:name="_Toc202188836"/>
      <w:r w:rsidRPr="00297269">
        <w:t>Précisions sur la sous-traitance</w:t>
      </w:r>
      <w:bookmarkEnd w:id="74"/>
      <w:bookmarkEnd w:id="75"/>
      <w:r w:rsidRPr="00297269">
        <w:t xml:space="preserve"> </w:t>
      </w:r>
    </w:p>
    <w:p w14:paraId="23E6A365" w14:textId="03648219" w:rsidR="00993119" w:rsidRPr="005B2E26" w:rsidRDefault="00993119" w:rsidP="005B2E26">
      <w:pPr>
        <w:pStyle w:val="Titre4"/>
      </w:pPr>
      <w:bookmarkStart w:id="76" w:name="_Toc193806295"/>
      <w:r w:rsidRPr="00297269">
        <w:t>Candidature sous forme de DUME</w:t>
      </w:r>
      <w:bookmarkEnd w:id="76"/>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lastRenderedPageBreak/>
        <w:t xml:space="preserve"> </w:t>
      </w:r>
      <w:bookmarkStart w:id="77" w:name="_Toc193806296"/>
      <w:r w:rsidRPr="00297269">
        <w:t>Autre forme de candidature</w:t>
      </w:r>
      <w:bookmarkEnd w:id="77"/>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8" w:name="_Toc160740189"/>
      <w:bookmarkStart w:id="79" w:name="_Toc193806297"/>
      <w:bookmarkStart w:id="80" w:name="_Toc202188837"/>
      <w:r w:rsidRPr="00297269">
        <w:t>Plan de nommage des fichiers</w:t>
      </w:r>
      <w:bookmarkEnd w:id="78"/>
      <w:bookmarkEnd w:id="79"/>
      <w:bookmarkEnd w:id="80"/>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11">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58F1088E"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C55608">
              <w:t>5</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81" w:name="_Toc465243686"/>
      <w:r w:rsidRPr="00297269">
        <w:t xml:space="preserve"> </w:t>
      </w:r>
      <w:bookmarkStart w:id="82" w:name="_Toc193806298"/>
      <w:bookmarkStart w:id="83" w:name="_Toc202188838"/>
      <w:r w:rsidRPr="00297269">
        <w:t>Dossier d’offre</w:t>
      </w:r>
      <w:bookmarkEnd w:id="81"/>
      <w:bookmarkEnd w:id="82"/>
      <w:bookmarkEnd w:id="83"/>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1E40253F" w:rsidR="00993119" w:rsidRPr="00297269" w:rsidRDefault="00993119" w:rsidP="00CF6000">
      <w:pPr>
        <w:numPr>
          <w:ilvl w:val="0"/>
          <w:numId w:val="7"/>
        </w:numPr>
        <w:spacing w:after="0" w:line="240" w:lineRule="auto"/>
        <w:jc w:val="both"/>
        <w:rPr>
          <w:sz w:val="18"/>
        </w:rPr>
      </w:pPr>
      <w:r w:rsidRPr="001A5B29">
        <w:rPr>
          <w:b/>
          <w:bCs/>
        </w:rPr>
        <w:lastRenderedPageBreak/>
        <w:t>L’</w:t>
      </w:r>
      <w:r w:rsidRPr="00297269">
        <w:rPr>
          <w:b/>
        </w:rPr>
        <w:t xml:space="preserve">acte d’engagement </w:t>
      </w:r>
      <w:r w:rsidRPr="00297269">
        <w:t>(AE) complété</w:t>
      </w:r>
      <w:r w:rsidR="001A5B29">
        <w:t>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212894EE"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Décomposition du prix globale et forfaitaire DPGF</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347768FC" w14:textId="5EB88D2A"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Pr="001339FB">
        <w:rPr>
          <w:rFonts w:cs="Tahoma"/>
        </w:rPr>
        <w:t>aspects RSE : bordereau de réponse au critère « Aspects RSE »</w:t>
      </w:r>
      <w:r w:rsidR="003D3287">
        <w:rPr>
          <w:rFonts w:cs="Tahoma"/>
        </w:rPr>
        <w:t xml:space="preserve"> </w:t>
      </w:r>
      <w:r w:rsidR="003D3287" w:rsidRPr="003D3287">
        <w:rPr>
          <w:rFonts w:cs="Tahoma"/>
        </w:rPr>
        <w:t>dûment complété</w:t>
      </w:r>
      <w:r w:rsidR="003D3287">
        <w:rPr>
          <w:rFonts w:cs="Tahoma"/>
        </w:rPr>
        <w:t> ;</w:t>
      </w:r>
    </w:p>
    <w:p w14:paraId="6E5A1A31" w14:textId="045E9FF2" w:rsidR="002155A1" w:rsidRDefault="00197260" w:rsidP="00B44C1A">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518EF193" w14:textId="77777777" w:rsidR="001A5B29" w:rsidRPr="001A5B29" w:rsidRDefault="001A5B29" w:rsidP="001A5B29">
      <w:pPr>
        <w:widowControl w:val="0"/>
        <w:tabs>
          <w:tab w:val="left" w:pos="0"/>
        </w:tabs>
        <w:spacing w:after="120" w:line="240" w:lineRule="auto"/>
        <w:ind w:left="1440"/>
        <w:jc w:val="both"/>
        <w:rPr>
          <w:rFonts w:cs="Tahoma"/>
          <w:lang w:val="fr-BE"/>
        </w:rPr>
      </w:pP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Default="002155A1" w:rsidP="005D5591">
      <w:pPr>
        <w:spacing w:after="0" w:line="240" w:lineRule="auto"/>
        <w:ind w:left="-1134"/>
        <w:jc w:val="both"/>
        <w:rPr>
          <w:szCs w:val="20"/>
        </w:rPr>
      </w:pPr>
    </w:p>
    <w:p w14:paraId="6466BFFB" w14:textId="49A03CBF" w:rsidR="001A5B29" w:rsidRPr="001A5B29" w:rsidRDefault="001A5B29" w:rsidP="001A5B29">
      <w:pPr>
        <w:ind w:left="-1134"/>
        <w:jc w:val="both"/>
        <w:rPr>
          <w:b/>
          <w:bCs/>
          <w:color w:val="FF0000"/>
          <w:szCs w:val="20"/>
        </w:rPr>
      </w:pPr>
      <w:r w:rsidRPr="001A5B29">
        <w:rPr>
          <w:b/>
          <w:bCs/>
          <w:color w:val="FF0000"/>
          <w:szCs w:val="20"/>
        </w:rPr>
        <w:t xml:space="preserve">Les informations figurant dans le mémoire technique </w:t>
      </w:r>
      <w:r w:rsidRPr="001A5B29">
        <w:rPr>
          <w:b/>
          <w:bCs/>
          <w:color w:val="FF0000"/>
          <w:szCs w:val="20"/>
          <w:u w:val="single"/>
        </w:rPr>
        <w:t>ne sont pas prises en compte</w:t>
      </w:r>
      <w:r w:rsidRPr="001A5B29">
        <w:rPr>
          <w:b/>
          <w:bCs/>
          <w:color w:val="FF0000"/>
          <w:szCs w:val="20"/>
        </w:rPr>
        <w:t xml:space="preserve"> pour la notation des candidatures ni pour l’attribution du marché au titre de l’offre économiquement la plus avantageuse. Elles sont utilisées exclusivement pour vérifier le caractère approprié et la conformité de l’offre au regard des exigences techniques du marché. Ces éléments sont néanmoins engageants et contractuels, et le titulaire s’engage à les respecter pendant toute l’exécution des prestations.</w:t>
      </w:r>
    </w:p>
    <w:p w14:paraId="0D3A7790" w14:textId="77777777" w:rsidR="001A5B29" w:rsidRPr="001A5B29" w:rsidRDefault="001A5B29" w:rsidP="005D5591">
      <w:pPr>
        <w:spacing w:after="0" w:line="240" w:lineRule="auto"/>
        <w:ind w:left="-1134"/>
        <w:jc w:val="both"/>
        <w:rPr>
          <w:szCs w:val="20"/>
          <w:lang w:val="fr-BE"/>
        </w:rPr>
      </w:pP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4" w:name="_Toc160740199"/>
      <w:bookmarkStart w:id="85" w:name="_Toc193806299"/>
      <w:bookmarkStart w:id="86" w:name="_Toc202188839"/>
      <w:r w:rsidRPr="00297269">
        <w:t>Plan de nommage des fichiers</w:t>
      </w:r>
      <w:bookmarkEnd w:id="84"/>
      <w:bookmarkEnd w:id="85"/>
      <w:bookmarkEnd w:id="86"/>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lastRenderedPageBreak/>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BC7559">
      <w:pPr>
        <w:pStyle w:val="Titre2"/>
      </w:pPr>
      <w:bookmarkStart w:id="87" w:name="_Toc193806300"/>
      <w:bookmarkStart w:id="88" w:name="_Toc202188840"/>
      <w:r w:rsidRPr="00A03A89">
        <w:t>Calendrier du projet</w:t>
      </w:r>
      <w:bookmarkEnd w:id="87"/>
      <w:bookmarkEnd w:id="88"/>
    </w:p>
    <w:p w14:paraId="651222B9" w14:textId="5712182E" w:rsidR="00993119" w:rsidRPr="00A03A89" w:rsidRDefault="00993119" w:rsidP="00993119">
      <w:pPr>
        <w:pStyle w:val="Titre3"/>
      </w:pPr>
      <w:bookmarkStart w:id="89" w:name="_Toc465243688"/>
      <w:bookmarkStart w:id="90" w:name="_Toc193806301"/>
      <w:bookmarkStart w:id="91" w:name="_Toc202188841"/>
      <w:r w:rsidRPr="00A03A89">
        <w:t>Date et heure limite de réception des plis</w:t>
      </w:r>
      <w:bookmarkEnd w:id="89"/>
      <w:r w:rsidRPr="00A03A89">
        <w:t xml:space="preserve"> de candidature</w:t>
      </w:r>
      <w:r w:rsidR="00EE06E5">
        <w:t xml:space="preserve"> et d’offres</w:t>
      </w:r>
      <w:bookmarkEnd w:id="90"/>
      <w:bookmarkEnd w:id="91"/>
    </w:p>
    <w:p w14:paraId="7F607CA3" w14:textId="07895ADB" w:rsidR="00197260" w:rsidRPr="005D5591" w:rsidRDefault="00993119" w:rsidP="003D3287">
      <w:pPr>
        <w:ind w:left="-1134"/>
        <w:jc w:val="both"/>
      </w:pPr>
      <w:r w:rsidRPr="003F7627">
        <w:t xml:space="preserve">Les candidats devront remettre leur pli </w:t>
      </w:r>
      <w:r w:rsidR="003F7627" w:rsidRPr="003F7627">
        <w:t xml:space="preserve">de candidature </w:t>
      </w:r>
      <w:r w:rsidR="00EE06E5">
        <w:t xml:space="preserve">et d’offres </w:t>
      </w:r>
      <w:r w:rsidR="003F7627" w:rsidRPr="00C55608">
        <w:rPr>
          <w:highlight w:val="yellow"/>
        </w:rPr>
        <w:t xml:space="preserve">avant le </w:t>
      </w:r>
      <w:r w:rsidR="003B4EDD">
        <w:rPr>
          <w:highlight w:val="yellow"/>
        </w:rPr>
        <w:t>24</w:t>
      </w:r>
      <w:r w:rsidR="004E5BB8">
        <w:rPr>
          <w:highlight w:val="yellow"/>
        </w:rPr>
        <w:t xml:space="preserve"> juillet 2025 à 12h00</w:t>
      </w:r>
      <w:r w:rsidR="003B4EDD">
        <w:t xml:space="preserve"> heure de Paris</w:t>
      </w:r>
    </w:p>
    <w:p w14:paraId="52DCCA03" w14:textId="44C46D25" w:rsidR="00993119" w:rsidRPr="00A03A89" w:rsidRDefault="0024001C" w:rsidP="00993119">
      <w:pPr>
        <w:pStyle w:val="Titre3"/>
      </w:pPr>
      <w:bookmarkStart w:id="92" w:name="_Toc465243689"/>
      <w:bookmarkStart w:id="93" w:name="_Toc193806302"/>
      <w:bookmarkStart w:id="94" w:name="_Toc202188842"/>
      <w:r>
        <w:t>Modalités de t</w:t>
      </w:r>
      <w:r w:rsidR="00993119" w:rsidRPr="00A03A89">
        <w:t>ransmission des plis</w:t>
      </w:r>
      <w:bookmarkEnd w:id="92"/>
      <w:r w:rsidR="00993119" w:rsidRPr="00A03A89">
        <w:t> de candidature</w:t>
      </w:r>
      <w:r w:rsidR="003D3287">
        <w:t xml:space="preserve"> et</w:t>
      </w:r>
      <w:r w:rsidR="00993119" w:rsidRPr="00A03A89">
        <w:t xml:space="preserve"> d’offres</w:t>
      </w:r>
      <w:bookmarkEnd w:id="93"/>
      <w:bookmarkEnd w:id="94"/>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lastRenderedPageBreak/>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5" w:name="_Toc193806303"/>
      <w:bookmarkStart w:id="96" w:name="_Toc202188843"/>
      <w:r w:rsidRPr="00DC18B7">
        <w:t>Présentation des dossiers et format des fichiers</w:t>
      </w:r>
      <w:bookmarkEnd w:id="95"/>
      <w:bookmarkEnd w:id="96"/>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97" w:name="_Toc193806304"/>
      <w:bookmarkStart w:id="98" w:name="_Toc202188844"/>
      <w:r w:rsidRPr="00DC18B7">
        <w:t>Horodatage</w:t>
      </w:r>
      <w:bookmarkEnd w:id="97"/>
      <w:bookmarkEnd w:id="98"/>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9" w:name="_Toc193806305"/>
      <w:bookmarkStart w:id="100" w:name="_Toc202188845"/>
      <w:r w:rsidRPr="00DC18B7">
        <w:t>Copie de sauvegarde</w:t>
      </w:r>
      <w:bookmarkEnd w:id="99"/>
      <w:bookmarkEnd w:id="100"/>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lastRenderedPageBreak/>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w:t>
      </w:r>
      <w:proofErr w:type="gramStart"/>
      <w:r w:rsidRPr="00DC18B7">
        <w:t>suite à</w:t>
      </w:r>
      <w:proofErr w:type="gramEnd"/>
      <w:r w:rsidRPr="00DC18B7">
        <w:t xml:space="preserve"> la détection d'un programme malveillant, celle-ci est détruite. </w:t>
      </w:r>
    </w:p>
    <w:p w14:paraId="3382DA6B" w14:textId="77777777" w:rsidR="00993119" w:rsidRPr="00DC18B7"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101" w:name="_Toc193806306"/>
      <w:bookmarkStart w:id="102" w:name="_Toc202188846"/>
      <w:r w:rsidRPr="00DC18B7">
        <w:t>Antivirus</w:t>
      </w:r>
      <w:bookmarkEnd w:id="101"/>
      <w:bookmarkEnd w:id="102"/>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3" w:name="_Toc465243690"/>
      <w:bookmarkStart w:id="104" w:name="_Toc193806307"/>
      <w:bookmarkStart w:id="105" w:name="_Toc202188847"/>
      <w:r w:rsidRPr="008F6F13">
        <w:t>ANALYSE ET JUGEMENT DES DOSSIERS</w:t>
      </w:r>
      <w:bookmarkEnd w:id="103"/>
      <w:bookmarkEnd w:id="104"/>
      <w:bookmarkEnd w:id="105"/>
    </w:p>
    <w:p w14:paraId="7FC95C4B" w14:textId="086E5EEC" w:rsidR="00993119" w:rsidRPr="008F6F13" w:rsidRDefault="00993119" w:rsidP="00BC7559">
      <w:pPr>
        <w:pStyle w:val="Titre2"/>
      </w:pPr>
      <w:bookmarkStart w:id="106" w:name="_Toc465243691"/>
      <w:bookmarkStart w:id="107" w:name="_Toc193806308"/>
      <w:bookmarkStart w:id="108" w:name="_Toc202188848"/>
      <w:r w:rsidRPr="008F6F13">
        <w:rPr>
          <w:rStyle w:val="Titre2Car"/>
        </w:rPr>
        <w:t xml:space="preserve">Phase 1 : </w:t>
      </w:r>
      <w:bookmarkEnd w:id="106"/>
      <w:r w:rsidR="00E32A23">
        <w:t>phase candidature</w:t>
      </w:r>
      <w:bookmarkEnd w:id="107"/>
      <w:bookmarkEnd w:id="108"/>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professionnelle, de la capacité économique et financière et des capacités techniques et professionnelles 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9" w:name="_Toc193806309"/>
      <w:bookmarkStart w:id="110" w:name="_Toc202188849"/>
      <w:r w:rsidRPr="008F6F13">
        <w:rPr>
          <w:rStyle w:val="Accentuationlgre"/>
          <w:i/>
        </w:rPr>
        <w:t>Procédur</w:t>
      </w:r>
      <w:bookmarkEnd w:id="109"/>
      <w:r w:rsidR="00CD152E">
        <w:rPr>
          <w:rStyle w:val="Accentuationlgre"/>
          <w:i/>
        </w:rPr>
        <w:t>e</w:t>
      </w:r>
      <w:bookmarkEnd w:id="110"/>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 xml:space="preserve">Dans le cas particulier où le candidat est objectivement dans l’impossibilité de produire, pour justifier de sa capacité technique et/ou financière, l’un des renseignements ou documents demandés par le Pouvoir </w:t>
      </w:r>
      <w:r w:rsidRPr="008F6F13">
        <w:lastRenderedPageBreak/>
        <w:t>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11" w:name="_Toc193806310"/>
      <w:bookmarkStart w:id="112" w:name="_Toc202188850"/>
      <w:r w:rsidRPr="008F6F13">
        <w:rPr>
          <w:rStyle w:val="Accentuationlgre"/>
          <w:i/>
        </w:rPr>
        <w:t>Capacité</w:t>
      </w:r>
      <w:bookmarkEnd w:id="111"/>
      <w:bookmarkEnd w:id="112"/>
    </w:p>
    <w:p w14:paraId="4CC5918C" w14:textId="2FE86405"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3" w:name="_Toc193806311"/>
      <w:bookmarkStart w:id="114" w:name="_Toc202188851"/>
      <w:r w:rsidRPr="008F6F13">
        <w:rPr>
          <w:rStyle w:val="Accentuationlgre"/>
          <w:i/>
        </w:rPr>
        <w:t>Forme des candidatures</w:t>
      </w:r>
      <w:bookmarkEnd w:id="113"/>
      <w:bookmarkEnd w:id="114"/>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5" w:name="_Toc193806312"/>
      <w:bookmarkStart w:id="116" w:name="_Toc202188852"/>
      <w:r w:rsidRPr="008F6F13">
        <w:rPr>
          <w:rStyle w:val="Accentuationlgre"/>
        </w:rPr>
        <w:t>Critères</w:t>
      </w:r>
      <w:r w:rsidR="00A06F4D" w:rsidRPr="008F6F13">
        <w:rPr>
          <w:rStyle w:val="Accentuationlgre"/>
        </w:rPr>
        <w:t xml:space="preserve"> de sélection des candidats</w:t>
      </w:r>
      <w:bookmarkEnd w:id="115"/>
      <w:bookmarkEnd w:id="116"/>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777777"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17" w:name="_Toc196750124"/>
    </w:p>
    <w:p w14:paraId="1616BEF3" w14:textId="654AC4EA" w:rsidR="00C531BC" w:rsidRDefault="00C531BC" w:rsidP="00C531BC">
      <w:pPr>
        <w:pStyle w:val="Paragraphedeliste"/>
        <w:numPr>
          <w:ilvl w:val="0"/>
          <w:numId w:val="19"/>
        </w:numPr>
        <w:spacing w:line="360" w:lineRule="auto"/>
        <w:ind w:left="1418"/>
      </w:pPr>
      <w:r>
        <w:t>CC3 Moyens humains affectés</w:t>
      </w:r>
    </w:p>
    <w:p w14:paraId="1A9F9BD2" w14:textId="77777777" w:rsidR="00B425FF" w:rsidRDefault="00B425FF" w:rsidP="00B425FF">
      <w:pPr>
        <w:pStyle w:val="Paragraphedeliste"/>
        <w:numPr>
          <w:ilvl w:val="0"/>
          <w:numId w:val="19"/>
        </w:numPr>
        <w:spacing w:before="240" w:line="360" w:lineRule="auto"/>
      </w:pPr>
      <w:r>
        <w:t xml:space="preserve">CC4 </w:t>
      </w:r>
      <w:r w:rsidRPr="00B425FF">
        <w:t xml:space="preserve">Capacité technique et professionnelle </w:t>
      </w:r>
    </w:p>
    <w:p w14:paraId="74F0BDB1" w14:textId="4287CD04" w:rsidR="005A7003" w:rsidRPr="008F6F13" w:rsidRDefault="005A7003" w:rsidP="00B425FF">
      <w:pPr>
        <w:pStyle w:val="Paragraphedeliste"/>
        <w:numPr>
          <w:ilvl w:val="0"/>
          <w:numId w:val="19"/>
        </w:numPr>
        <w:spacing w:before="240" w:line="360" w:lineRule="auto"/>
      </w:pPr>
      <w:r>
        <w:t>CC</w:t>
      </w:r>
      <w:r w:rsidR="003A1DF9">
        <w:t>4</w:t>
      </w:r>
      <w:r>
        <w:t xml:space="preserve"> </w:t>
      </w:r>
      <w:r w:rsidR="00B425FF">
        <w:t>R</w:t>
      </w:r>
      <w:r>
        <w:t>éférences</w:t>
      </w:r>
      <w:bookmarkEnd w:id="117"/>
    </w:p>
    <w:p w14:paraId="18065193" w14:textId="378FC617" w:rsidR="00E27705" w:rsidRPr="008F6F13" w:rsidRDefault="00E27705" w:rsidP="005A7003">
      <w:pPr>
        <w:ind w:left="-1134"/>
        <w:jc w:val="both"/>
      </w:pPr>
      <w:r w:rsidRPr="008F6F13">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7199EF5D" w:rsidR="00116CF5" w:rsidRPr="008F6F13" w:rsidRDefault="00EA126C" w:rsidP="00986E7F">
      <w:pPr>
        <w:ind w:left="-1134"/>
        <w:jc w:val="both"/>
      </w:pPr>
      <w:r w:rsidRPr="008F6F13">
        <w:t xml:space="preserve">IL est rappelé que les candidats sont invités à utiliser l’annexe ADC </w:t>
      </w:r>
      <w:r w:rsidR="008F4B9B" w:rsidRPr="008F4B9B">
        <w:rPr>
          <w:b/>
          <w:i/>
          <w:iCs/>
          <w:smallCaps/>
        </w:rPr>
        <w:t>GPM-G DPD 25 20 EDD RX VFO</w:t>
      </w:r>
      <w:r w:rsidR="008F4B9B" w:rsidRPr="008F4B9B">
        <w:rPr>
          <w:i/>
          <w:iCs/>
          <w:smallCaps/>
        </w:rPr>
        <w:t xml:space="preserve"> </w:t>
      </w:r>
      <w:r w:rsidRPr="008F6F13">
        <w:t>pour être guidés dans leur candidature.</w:t>
      </w:r>
    </w:p>
    <w:p w14:paraId="35D33808" w14:textId="68AE6407" w:rsidR="006F6D05" w:rsidRPr="00986E7F" w:rsidRDefault="00E829C7" w:rsidP="006F6D05">
      <w:pPr>
        <w:pStyle w:val="Titre3"/>
        <w:rPr>
          <w:i w:val="0"/>
          <w:u w:val="single"/>
        </w:rPr>
      </w:pPr>
      <w:bookmarkStart w:id="118" w:name="_Toc193806313"/>
      <w:bookmarkStart w:id="119" w:name="_Toc202188853"/>
      <w:r w:rsidRPr="006F6D05">
        <w:rPr>
          <w:rStyle w:val="Accentuationlgre"/>
        </w:rPr>
        <w:t>N</w:t>
      </w:r>
      <w:r w:rsidR="00A06F4D" w:rsidRPr="006F6D05">
        <w:rPr>
          <w:rStyle w:val="Accentuationlgre"/>
        </w:rPr>
        <w:t>ombre de candidats maximum admis à déposer une offre</w:t>
      </w:r>
      <w:bookmarkStart w:id="120" w:name="_Toc193806314"/>
      <w:bookmarkEnd w:id="118"/>
      <w:bookmarkEnd w:id="119"/>
    </w:p>
    <w:p w14:paraId="2E797185" w14:textId="054041CE" w:rsidR="005A7003" w:rsidRPr="00986E7F" w:rsidRDefault="00073953" w:rsidP="00986E7F">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20"/>
      <w:r w:rsidR="00B250B3">
        <w:t>.</w:t>
      </w:r>
    </w:p>
    <w:p w14:paraId="10F5D749" w14:textId="079B24DB" w:rsidR="006F6D05" w:rsidRPr="006F6D05" w:rsidRDefault="00993119" w:rsidP="00BC7559">
      <w:pPr>
        <w:pStyle w:val="Titre2"/>
      </w:pPr>
      <w:bookmarkStart w:id="121" w:name="_Toc465243692"/>
      <w:bookmarkStart w:id="122" w:name="_Toc193806315"/>
      <w:bookmarkStart w:id="123" w:name="_Toc202188854"/>
      <w:r w:rsidRPr="006F6D05">
        <w:t xml:space="preserve">Phase </w:t>
      </w:r>
      <w:r w:rsidR="00AA4F21" w:rsidRPr="006F6D05">
        <w:t>1</w:t>
      </w:r>
      <w:r w:rsidRPr="006F6D05">
        <w:t xml:space="preserve"> : Appréciation des offres</w:t>
      </w:r>
      <w:bookmarkEnd w:id="121"/>
      <w:bookmarkEnd w:id="122"/>
      <w:bookmarkEnd w:id="123"/>
    </w:p>
    <w:p w14:paraId="4E6FA5EE" w14:textId="1D9941AF" w:rsidR="00993119" w:rsidRPr="008F6F13" w:rsidRDefault="00993119" w:rsidP="00993119">
      <w:pPr>
        <w:pStyle w:val="Titre3"/>
      </w:pPr>
      <w:bookmarkStart w:id="124" w:name="_Toc193806316"/>
      <w:bookmarkStart w:id="125" w:name="_Toc202188855"/>
      <w:r w:rsidRPr="006F6D05">
        <w:t>Procédure</w:t>
      </w:r>
      <w:bookmarkEnd w:id="124"/>
      <w:bookmarkEnd w:id="125"/>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lastRenderedPageBreak/>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6" w:name="_Toc193806317"/>
      <w:bookmarkStart w:id="127" w:name="_Toc202188856"/>
      <w:bookmarkStart w:id="128" w:name="_Hlk197985647"/>
      <w:r w:rsidRPr="006F6D05">
        <w:t>Critères de sélection des candidats admis à</w:t>
      </w:r>
      <w:r w:rsidR="000B3C78">
        <w:t xml:space="preserve"> soutenir,</w:t>
      </w:r>
      <w:r w:rsidRPr="006F6D05">
        <w:t xml:space="preserve"> négocier, et d’attribution des offres</w:t>
      </w:r>
      <w:bookmarkEnd w:id="126"/>
      <w:bookmarkEnd w:id="127"/>
    </w:p>
    <w:bookmarkEnd w:id="128"/>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9" w:name="_Hlk197985734"/>
      <w:r>
        <w:t>Ces critères seront également pris en compte pour la sélection des candidats admis à soutenir, et à négocier.</w:t>
      </w:r>
    </w:p>
    <w:bookmarkEnd w:id="129"/>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E4C4D4A"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3316BE66" w:rsidR="00211C4A" w:rsidRDefault="00993119" w:rsidP="00211C4A">
      <w:pPr>
        <w:widowControl w:val="0"/>
        <w:tabs>
          <w:tab w:val="left" w:pos="-1134"/>
        </w:tabs>
        <w:ind w:left="-1134"/>
        <w:jc w:val="both"/>
      </w:pPr>
      <w:r w:rsidRPr="00076CB7">
        <w:t xml:space="preserve">Ce critère compte pour </w:t>
      </w:r>
      <w:r w:rsidR="00B425FF">
        <w:rPr>
          <w:b/>
        </w:rPr>
        <w:t>5</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w:t>
      </w:r>
      <w:r w:rsidR="00B425FF">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4A6F16DD" w:rsidR="003A1DF9" w:rsidRDefault="003A1DF9" w:rsidP="005A7003">
      <w:pPr>
        <w:widowControl w:val="0"/>
        <w:ind w:left="-1134"/>
        <w:jc w:val="both"/>
      </w:pPr>
      <w:bookmarkStart w:id="130" w:name="_Hlk197985770"/>
      <w:bookmarkStart w:id="131" w:name="_Hlk197684195"/>
      <w:r w:rsidRPr="003A1DF9">
        <w:t xml:space="preserve">Ce critère compte pour </w:t>
      </w:r>
      <w:r w:rsidR="00B425FF">
        <w:rPr>
          <w:b/>
          <w:bCs/>
        </w:rPr>
        <w:t>40</w:t>
      </w:r>
      <w:r w:rsidRPr="004646D6">
        <w:rPr>
          <w:b/>
          <w:bCs/>
        </w:rPr>
        <w:t xml:space="preserve">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B425FF">
        <w:t>.</w:t>
      </w:r>
    </w:p>
    <w:bookmarkEnd w:id="130"/>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31"/>
    <w:p w14:paraId="26989B5B" w14:textId="6E01E32A" w:rsidR="006F0C33" w:rsidRPr="00C531BC" w:rsidRDefault="006F0C33" w:rsidP="00B425FF">
      <w:pPr>
        <w:pStyle w:val="Paragraphedeliste"/>
        <w:widowControl w:val="0"/>
        <w:numPr>
          <w:ilvl w:val="0"/>
          <w:numId w:val="30"/>
        </w:numPr>
        <w:tabs>
          <w:tab w:val="left" w:pos="0"/>
        </w:tabs>
        <w:spacing w:before="240"/>
        <w:ind w:left="993" w:hanging="426"/>
        <w:rPr>
          <w:rFonts w:cs="Tahoma"/>
          <w:b/>
          <w:bCs/>
          <w:i/>
          <w:iCs/>
          <w:u w:val="single"/>
        </w:rPr>
      </w:pPr>
      <w:r w:rsidRPr="006F0C33">
        <w:rPr>
          <w:rFonts w:cs="Tahoma"/>
          <w:b/>
          <w:bCs/>
          <w:i/>
          <w:iCs/>
          <w:u w:val="single"/>
        </w:rPr>
        <w:t>Critère « Aspects RSE »</w:t>
      </w:r>
    </w:p>
    <w:p w14:paraId="001F052A" w14:textId="67784E40"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w:t>
      </w:r>
      <w:r w:rsidR="009C013A">
        <w:rPr>
          <w:rFonts w:cs="Arial"/>
          <w:szCs w:val="20"/>
        </w:rPr>
        <w:t>aspect</w:t>
      </w:r>
      <w:r w:rsidR="001A5B29">
        <w:rPr>
          <w:rFonts w:cs="Arial"/>
          <w:szCs w:val="20"/>
        </w:rPr>
        <w:t>s</w:t>
      </w:r>
      <w:r w:rsidR="009C013A">
        <w:rPr>
          <w:rFonts w:cs="Arial"/>
          <w:szCs w:val="20"/>
        </w:rPr>
        <w:t xml:space="preserve"> RSE</w:t>
      </w:r>
      <w:r w:rsidRPr="00211C4A">
        <w:rPr>
          <w:rFonts w:cs="Arial"/>
          <w:szCs w:val="20"/>
        </w:rPr>
        <w:t xml:space="preserve"> : bordereau de réponse au critère « Aspects RSE ».</w:t>
      </w:r>
    </w:p>
    <w:p w14:paraId="4115BD9A" w14:textId="77777777" w:rsidR="00211C4A" w:rsidRPr="00211C4A" w:rsidRDefault="00211C4A" w:rsidP="00211C4A">
      <w:pPr>
        <w:ind w:left="-1134"/>
        <w:jc w:val="both"/>
        <w:rPr>
          <w:rFonts w:cs="Arial"/>
          <w:szCs w:val="20"/>
        </w:rPr>
      </w:pPr>
      <w:r w:rsidRPr="00211C4A">
        <w:rPr>
          <w:rFonts w:cs="Arial"/>
          <w:szCs w:val="20"/>
        </w:rPr>
        <w:lastRenderedPageBreak/>
        <w:t>Les mentions invitant à se reporter à d’autres documents ne sont pas prises en compte.</w:t>
      </w:r>
    </w:p>
    <w:p w14:paraId="04941ACB" w14:textId="632C219E" w:rsidR="00B35DC6" w:rsidRPr="008F6F13" w:rsidRDefault="00993119" w:rsidP="00B35DC6">
      <w:pPr>
        <w:pStyle w:val="Titre3"/>
      </w:pPr>
      <w:bookmarkStart w:id="132" w:name="_Toc193806318"/>
      <w:bookmarkStart w:id="133" w:name="_Toc202188857"/>
      <w:r w:rsidRPr="006F6D05">
        <w:t>Langues</w:t>
      </w:r>
      <w:bookmarkEnd w:id="132"/>
      <w:bookmarkEnd w:id="133"/>
    </w:p>
    <w:p w14:paraId="42A45398" w14:textId="3020C54A" w:rsidR="00993119" w:rsidRPr="008F6F13" w:rsidRDefault="00993119" w:rsidP="00095939">
      <w:pPr>
        <w:ind w:left="-1134"/>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34" w:name="_Toc193806319"/>
      <w:bookmarkStart w:id="135" w:name="_Toc202188858"/>
      <w:r w:rsidRPr="006F6D05">
        <w:rPr>
          <w:rStyle w:val="Accentuationlgre"/>
        </w:rPr>
        <w:t>Indemnisation des offres</w:t>
      </w:r>
      <w:bookmarkEnd w:id="134"/>
      <w:bookmarkEnd w:id="135"/>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6" w:name="_Toc193806320"/>
      <w:bookmarkStart w:id="137" w:name="_Toc202188859"/>
      <w:r w:rsidRPr="008F6F13">
        <w:t>AUTRES POINTS IMPORTANTS</w:t>
      </w:r>
      <w:bookmarkEnd w:id="136"/>
      <w:bookmarkEnd w:id="137"/>
    </w:p>
    <w:p w14:paraId="5F8070A5" w14:textId="52E349D7" w:rsidR="00993119" w:rsidRPr="008F6F13" w:rsidRDefault="0024001C" w:rsidP="00BC7559">
      <w:pPr>
        <w:pStyle w:val="Titre2"/>
      </w:pPr>
      <w:bookmarkStart w:id="138" w:name="_Toc465243693"/>
      <w:bookmarkStart w:id="139" w:name="_Toc193806321"/>
      <w:bookmarkStart w:id="140" w:name="_Toc202188860"/>
      <w:r w:rsidRPr="008F6F13">
        <w:t>Documents à fournir par le candidat retenu</w:t>
      </w:r>
      <w:bookmarkEnd w:id="138"/>
      <w:bookmarkEnd w:id="139"/>
      <w:bookmarkEnd w:id="140"/>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41" w:name="_Toc464204626"/>
      <w:bookmarkStart w:id="142" w:name="_Toc465243694"/>
      <w:bookmarkStart w:id="143" w:name="_Toc193806322"/>
      <w:bookmarkStart w:id="144" w:name="_Toc202188861"/>
      <w:r w:rsidRPr="008F6F13">
        <w:t xml:space="preserve">Renseignements </w:t>
      </w:r>
      <w:bookmarkEnd w:id="141"/>
      <w:bookmarkEnd w:id="142"/>
      <w:r w:rsidRPr="008F6F13">
        <w:t>complémentaires</w:t>
      </w:r>
      <w:bookmarkEnd w:id="143"/>
      <w:bookmarkEnd w:id="144"/>
    </w:p>
    <w:p w14:paraId="47D11DE0" w14:textId="33FC9E97" w:rsidR="00993119" w:rsidRPr="008F6F13" w:rsidRDefault="00993119" w:rsidP="00095939">
      <w:pPr>
        <w:ind w:left="-1134"/>
        <w:jc w:val="both"/>
      </w:pPr>
      <w:r w:rsidRPr="008F6F13">
        <w:lastRenderedPageBreak/>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5" w:name="_Toc193806323"/>
      <w:bookmarkStart w:id="146" w:name="_Toc202188862"/>
      <w:r w:rsidRPr="008F6F13">
        <w:t>Modification des documents de la consultation</w:t>
      </w:r>
      <w:bookmarkEnd w:id="145"/>
      <w:bookmarkEnd w:id="146"/>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7" w:name="_Toc464204629"/>
      <w:bookmarkStart w:id="148" w:name="_Toc465243695"/>
    </w:p>
    <w:p w14:paraId="2A8A9DE6" w14:textId="5AE0C6F1" w:rsidR="00993119" w:rsidRPr="008F6F13" w:rsidRDefault="0024001C" w:rsidP="00BC7559">
      <w:pPr>
        <w:pStyle w:val="Titre2"/>
      </w:pPr>
      <w:bookmarkStart w:id="149" w:name="_Toc193806324"/>
      <w:bookmarkStart w:id="150" w:name="_Toc202188863"/>
      <w:r w:rsidRPr="008F6F13">
        <w:t>Modalités de signature électronique</w:t>
      </w:r>
      <w:bookmarkEnd w:id="149"/>
      <w:bookmarkEnd w:id="150"/>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51" w:name="_Toc193806325"/>
      <w:bookmarkStart w:id="152" w:name="_Toc202188864"/>
      <w:r w:rsidRPr="006F6D05">
        <w:lastRenderedPageBreak/>
        <w:t xml:space="preserve">1er cas : certificat qualifié délivré par un prestataire de service de confiance qualifié et répondant aux exigences du règlement européen </w:t>
      </w:r>
      <w:proofErr w:type="spellStart"/>
      <w:r w:rsidRPr="006F6D05">
        <w:t>eIDAS</w:t>
      </w:r>
      <w:bookmarkEnd w:id="151"/>
      <w:bookmarkEnd w:id="152"/>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12"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3" w:name="_Toc193806326"/>
      <w:bookmarkStart w:id="154" w:name="_Toc202188865"/>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3"/>
      <w:bookmarkEnd w:id="154"/>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5" w:name="_Toc193806327"/>
      <w:bookmarkStart w:id="156" w:name="_Toc202188866"/>
      <w:r w:rsidRPr="006F6D05">
        <w:t>Exigences relatives à l'outil de signature</w:t>
      </w:r>
      <w:bookmarkEnd w:id="155"/>
      <w:bookmarkEnd w:id="156"/>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57" w:name="_Toc193806328"/>
      <w:bookmarkStart w:id="158" w:name="_Toc202188867"/>
      <w:r w:rsidRPr="008F6F13">
        <w:t>Recours</w:t>
      </w:r>
      <w:bookmarkEnd w:id="147"/>
      <w:bookmarkEnd w:id="148"/>
      <w:bookmarkEnd w:id="157"/>
      <w:bookmarkEnd w:id="158"/>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lastRenderedPageBreak/>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t>Cayenne Cedex</w:t>
      </w:r>
      <w:r w:rsidRPr="006972E7">
        <w:br/>
        <w:t>05 94 25 49 70</w:t>
      </w:r>
      <w:r w:rsidRPr="006972E7">
        <w:br/>
      </w:r>
      <w:hyperlink r:id="rId13" w:history="1">
        <w:r w:rsidRPr="006972E7">
          <w:t>greffe.ta-cayenne@juradm.fr</w:t>
        </w:r>
      </w:hyperlink>
      <w:r w:rsidRPr="006972E7">
        <w:rPr>
          <w:rFonts w:cs="Arial"/>
          <w:color w:val="000000"/>
          <w:szCs w:val="20"/>
          <w:lang w:val="fr-BE"/>
        </w:rPr>
        <w:br/>
      </w:r>
      <w:bookmarkEnd w:id="8"/>
    </w:p>
    <w:sectPr w:rsidR="00275745" w:rsidRPr="003A1DF9" w:rsidSect="008012C0">
      <w:headerReference w:type="default" r:id="rId14"/>
      <w:footerReference w:type="default" r:id="rId15"/>
      <w:headerReference w:type="first" r:id="rId16"/>
      <w:footerReference w:type="first" r:id="rId17"/>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94126" w14:textId="77777777" w:rsidR="006B0E5C" w:rsidRDefault="006B0E5C" w:rsidP="00584267">
      <w:pPr>
        <w:spacing w:after="0" w:line="240" w:lineRule="auto"/>
      </w:pPr>
      <w:r>
        <w:separator/>
      </w:r>
    </w:p>
  </w:endnote>
  <w:endnote w:type="continuationSeparator" w:id="0">
    <w:p w14:paraId="74406BFC" w14:textId="77777777" w:rsidR="006B0E5C" w:rsidRDefault="006B0E5C"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6F91D9A7" w:rsidR="001F0574" w:rsidRPr="001008A2" w:rsidRDefault="004E5BB8" w:rsidP="00967FB5">
    <w:pPr>
      <w:pStyle w:val="Pieddepage"/>
      <w:ind w:left="-1701"/>
      <w:rPr>
        <w:lang w:val="en-US"/>
      </w:rPr>
    </w:pPr>
    <w:r>
      <w:rPr>
        <w:i/>
        <w:iCs/>
        <w:smallCaps/>
        <w:lang w:val="en-US"/>
      </w:rPr>
      <w:t xml:space="preserve">RC </w:t>
    </w:r>
    <w:r w:rsidR="008F4B9B">
      <w:rPr>
        <w:i/>
        <w:iCs/>
        <w:smallCaps/>
        <w:lang w:val="en-US"/>
      </w:rPr>
      <w:t>GPM-G DPD 25 20 EDD RX VFO</w:t>
    </w:r>
    <w:r w:rsidR="00967FB5" w:rsidRPr="00072995">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06C28009" w:rsidR="00F700E3" w:rsidRPr="00967FB5" w:rsidRDefault="004E5BB8" w:rsidP="00967FB5">
    <w:pPr>
      <w:pStyle w:val="Pieddepage"/>
      <w:ind w:left="-1701"/>
      <w:rPr>
        <w:lang w:val="en-US"/>
      </w:rPr>
    </w:pPr>
    <w:r>
      <w:rPr>
        <w:i/>
        <w:iCs/>
        <w:smallCaps/>
        <w:lang w:val="en-US"/>
      </w:rPr>
      <w:t xml:space="preserve">RC </w:t>
    </w:r>
    <w:r w:rsidR="008F4B9B">
      <w:rPr>
        <w:i/>
        <w:iCs/>
        <w:smallCaps/>
        <w:lang w:val="en-US"/>
      </w:rPr>
      <w:t>GPM-G DPD 25 20 EDD RX VFO</w:t>
    </w:r>
    <w:r w:rsidR="00967FB5" w:rsidRPr="00072995">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8965C" w14:textId="77777777" w:rsidR="006B0E5C" w:rsidRDefault="006B0E5C" w:rsidP="00584267">
      <w:pPr>
        <w:spacing w:after="0" w:line="240" w:lineRule="auto"/>
      </w:pPr>
      <w:r>
        <w:separator/>
      </w:r>
    </w:p>
  </w:footnote>
  <w:footnote w:type="continuationSeparator" w:id="0">
    <w:p w14:paraId="43901302" w14:textId="77777777" w:rsidR="006B0E5C" w:rsidRDefault="006B0E5C"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04604620" name="Image 1004604620"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37B08986" w14:textId="77777777" w:rsidR="00BC2A78" w:rsidRDefault="00BC2A78" w:rsidP="00BC2A78">
    <w:pPr>
      <w:pStyle w:val="En-tte"/>
      <w:ind w:left="-1843"/>
      <w:rPr>
        <w:b/>
        <w:bCs/>
      </w:rPr>
    </w:pPr>
  </w:p>
  <w:p w14:paraId="4187A623" w14:textId="77777777" w:rsidR="00967FB5" w:rsidRPr="00621B92" w:rsidRDefault="00967FB5" w:rsidP="00967FB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0ED0BB0F" w14:textId="12B2F5D3" w:rsidR="005A7003" w:rsidRDefault="00967FB5" w:rsidP="00967FB5">
    <w:pPr>
      <w:pStyle w:val="Pieddepage"/>
      <w:tabs>
        <w:tab w:val="clear" w:pos="4536"/>
      </w:tabs>
      <w:ind w:left="-1985" w:right="-285"/>
      <w:jc w:val="both"/>
      <w:rPr>
        <w:b/>
        <w:bCs/>
      </w:rPr>
    </w:pPr>
    <w:r w:rsidRPr="00621B92">
      <w:rPr>
        <w:b/>
        <w:bCs/>
      </w:rPr>
      <w:t>QHSE-01-25</w:t>
    </w:r>
  </w:p>
  <w:p w14:paraId="346D20D0" w14:textId="77777777" w:rsidR="0019073F" w:rsidRPr="00011E25" w:rsidRDefault="0019073F" w:rsidP="00967FB5">
    <w:pPr>
      <w:pStyle w:val="Pieddepage"/>
      <w:tabs>
        <w:tab w:val="clear" w:pos="4536"/>
      </w:tabs>
      <w:ind w:left="-1985" w:right="-285"/>
      <w:jc w:val="both"/>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838146083" name="Image 83814608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6064EB20" w14:textId="77777777" w:rsidR="00967FB5" w:rsidRPr="00621B92" w:rsidRDefault="00967FB5" w:rsidP="00967FB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1A9D0B83" w14:textId="77777777" w:rsidR="00967FB5" w:rsidRPr="004603EC" w:rsidRDefault="00967FB5" w:rsidP="00967FB5">
    <w:pPr>
      <w:pStyle w:val="Pieddepage"/>
      <w:tabs>
        <w:tab w:val="clear" w:pos="4536"/>
      </w:tabs>
      <w:ind w:left="-1985" w:right="-285"/>
      <w:jc w:val="both"/>
      <w:rPr>
        <w:b/>
        <w:bCs/>
      </w:rPr>
    </w:pPr>
    <w:r w:rsidRPr="00621B92">
      <w:rPr>
        <w:b/>
        <w:bCs/>
      </w:rPr>
      <w:t>QHSE-01-25</w:t>
    </w: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C7D08"/>
    <w:multiLevelType w:val="hybridMultilevel"/>
    <w:tmpl w:val="F2B2222C"/>
    <w:lvl w:ilvl="0" w:tplc="1A00DDE2">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13"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4"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5"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37667D"/>
    <w:multiLevelType w:val="hybridMultilevel"/>
    <w:tmpl w:val="3DE84F56"/>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38D4768"/>
    <w:multiLevelType w:val="multilevel"/>
    <w:tmpl w:val="484A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4"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3336FD1"/>
    <w:multiLevelType w:val="hybridMultilevel"/>
    <w:tmpl w:val="F2CC0F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749021">
    <w:abstractNumId w:val="3"/>
  </w:num>
  <w:num w:numId="2" w16cid:durableId="975451473">
    <w:abstractNumId w:val="2"/>
  </w:num>
  <w:num w:numId="3" w16cid:durableId="1077554350">
    <w:abstractNumId w:val="1"/>
  </w:num>
  <w:num w:numId="4" w16cid:durableId="1333987351">
    <w:abstractNumId w:val="0"/>
  </w:num>
  <w:num w:numId="5" w16cid:durableId="73358908">
    <w:abstractNumId w:val="29"/>
  </w:num>
  <w:num w:numId="6" w16cid:durableId="2906373">
    <w:abstractNumId w:val="20"/>
  </w:num>
  <w:num w:numId="7" w16cid:durableId="373308958">
    <w:abstractNumId w:val="18"/>
  </w:num>
  <w:num w:numId="8" w16cid:durableId="1870484590">
    <w:abstractNumId w:val="19"/>
  </w:num>
  <w:num w:numId="9" w16cid:durableId="1705053815">
    <w:abstractNumId w:val="17"/>
  </w:num>
  <w:num w:numId="10" w16cid:durableId="580024188">
    <w:abstractNumId w:val="27"/>
  </w:num>
  <w:num w:numId="11" w16cid:durableId="722290824">
    <w:abstractNumId w:val="24"/>
  </w:num>
  <w:num w:numId="12" w16cid:durableId="391470990">
    <w:abstractNumId w:val="16"/>
  </w:num>
  <w:num w:numId="13" w16cid:durableId="33972356">
    <w:abstractNumId w:val="15"/>
  </w:num>
  <w:num w:numId="14" w16cid:durableId="1187132689">
    <w:abstractNumId w:val="14"/>
  </w:num>
  <w:num w:numId="15" w16cid:durableId="521477783">
    <w:abstractNumId w:val="7"/>
  </w:num>
  <w:num w:numId="16" w16cid:durableId="500589069">
    <w:abstractNumId w:val="10"/>
  </w:num>
  <w:num w:numId="17" w16cid:durableId="633020023">
    <w:abstractNumId w:val="6"/>
  </w:num>
  <w:num w:numId="18" w16cid:durableId="862011535">
    <w:abstractNumId w:val="26"/>
  </w:num>
  <w:num w:numId="19" w16cid:durableId="821502495">
    <w:abstractNumId w:val="5"/>
  </w:num>
  <w:num w:numId="20" w16cid:durableId="827207293">
    <w:abstractNumId w:val="4"/>
  </w:num>
  <w:num w:numId="21" w16cid:durableId="167598905">
    <w:abstractNumId w:val="11"/>
  </w:num>
  <w:num w:numId="22" w16cid:durableId="1732658825">
    <w:abstractNumId w:val="25"/>
  </w:num>
  <w:num w:numId="23" w16cid:durableId="250044996">
    <w:abstractNumId w:val="13"/>
  </w:num>
  <w:num w:numId="24" w16cid:durableId="1688173289">
    <w:abstractNumId w:val="23"/>
  </w:num>
  <w:num w:numId="25" w16cid:durableId="2118255721">
    <w:abstractNumId w:val="12"/>
  </w:num>
  <w:num w:numId="26" w16cid:durableId="1487285245">
    <w:abstractNumId w:val="8"/>
  </w:num>
  <w:num w:numId="27" w16cid:durableId="613829125">
    <w:abstractNumId w:val="22"/>
  </w:num>
  <w:num w:numId="28" w16cid:durableId="315455359">
    <w:abstractNumId w:val="21"/>
  </w:num>
  <w:num w:numId="29" w16cid:durableId="84571362">
    <w:abstractNumId w:val="28"/>
  </w:num>
  <w:num w:numId="30" w16cid:durableId="196800309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59A4"/>
    <w:rsid w:val="00072801"/>
    <w:rsid w:val="00073953"/>
    <w:rsid w:val="00076CB7"/>
    <w:rsid w:val="0008105C"/>
    <w:rsid w:val="00085727"/>
    <w:rsid w:val="00090660"/>
    <w:rsid w:val="000929E6"/>
    <w:rsid w:val="00094E4A"/>
    <w:rsid w:val="00095939"/>
    <w:rsid w:val="000A0133"/>
    <w:rsid w:val="000A0A3A"/>
    <w:rsid w:val="000A544C"/>
    <w:rsid w:val="000B1E49"/>
    <w:rsid w:val="000B3C78"/>
    <w:rsid w:val="000B4395"/>
    <w:rsid w:val="000B54FA"/>
    <w:rsid w:val="000B5691"/>
    <w:rsid w:val="000D265D"/>
    <w:rsid w:val="000E42F8"/>
    <w:rsid w:val="000E4550"/>
    <w:rsid w:val="000F3A65"/>
    <w:rsid w:val="000F7D6C"/>
    <w:rsid w:val="001008A2"/>
    <w:rsid w:val="00105AD3"/>
    <w:rsid w:val="00116CF5"/>
    <w:rsid w:val="001214BE"/>
    <w:rsid w:val="0012348F"/>
    <w:rsid w:val="001339FB"/>
    <w:rsid w:val="00137429"/>
    <w:rsid w:val="00155E90"/>
    <w:rsid w:val="00160624"/>
    <w:rsid w:val="00161FE4"/>
    <w:rsid w:val="00167917"/>
    <w:rsid w:val="00172E1A"/>
    <w:rsid w:val="0019073F"/>
    <w:rsid w:val="001953E1"/>
    <w:rsid w:val="00197260"/>
    <w:rsid w:val="001A5B29"/>
    <w:rsid w:val="001C1851"/>
    <w:rsid w:val="001C79CC"/>
    <w:rsid w:val="001D000E"/>
    <w:rsid w:val="001D2796"/>
    <w:rsid w:val="001F0574"/>
    <w:rsid w:val="001F1BCF"/>
    <w:rsid w:val="00200F30"/>
    <w:rsid w:val="00203D6C"/>
    <w:rsid w:val="002063C9"/>
    <w:rsid w:val="00211299"/>
    <w:rsid w:val="00211C4A"/>
    <w:rsid w:val="00212E61"/>
    <w:rsid w:val="002155A1"/>
    <w:rsid w:val="00215AF5"/>
    <w:rsid w:val="002162AB"/>
    <w:rsid w:val="00226CEA"/>
    <w:rsid w:val="0024001C"/>
    <w:rsid w:val="002450A3"/>
    <w:rsid w:val="00246791"/>
    <w:rsid w:val="002467E2"/>
    <w:rsid w:val="00262C56"/>
    <w:rsid w:val="00275745"/>
    <w:rsid w:val="00281D17"/>
    <w:rsid w:val="00284865"/>
    <w:rsid w:val="0028762B"/>
    <w:rsid w:val="0029040A"/>
    <w:rsid w:val="002961DF"/>
    <w:rsid w:val="00297269"/>
    <w:rsid w:val="002A1980"/>
    <w:rsid w:val="002A3B03"/>
    <w:rsid w:val="002A680E"/>
    <w:rsid w:val="002D560E"/>
    <w:rsid w:val="002E103B"/>
    <w:rsid w:val="002F2966"/>
    <w:rsid w:val="00303A0E"/>
    <w:rsid w:val="00313C44"/>
    <w:rsid w:val="00315451"/>
    <w:rsid w:val="00327534"/>
    <w:rsid w:val="00341EBB"/>
    <w:rsid w:val="00342D26"/>
    <w:rsid w:val="003767BA"/>
    <w:rsid w:val="00385DA7"/>
    <w:rsid w:val="003A1DF9"/>
    <w:rsid w:val="003A5DCC"/>
    <w:rsid w:val="003A6A57"/>
    <w:rsid w:val="003B4EDD"/>
    <w:rsid w:val="003B5A08"/>
    <w:rsid w:val="003B7464"/>
    <w:rsid w:val="003C6EDD"/>
    <w:rsid w:val="003D3287"/>
    <w:rsid w:val="003D5E6C"/>
    <w:rsid w:val="003D7E62"/>
    <w:rsid w:val="003F267C"/>
    <w:rsid w:val="003F7627"/>
    <w:rsid w:val="004162FB"/>
    <w:rsid w:val="004164A8"/>
    <w:rsid w:val="00422B0A"/>
    <w:rsid w:val="00441E32"/>
    <w:rsid w:val="00446DD7"/>
    <w:rsid w:val="00460F3E"/>
    <w:rsid w:val="004646D6"/>
    <w:rsid w:val="00484E63"/>
    <w:rsid w:val="00487F5D"/>
    <w:rsid w:val="00490A64"/>
    <w:rsid w:val="004977C9"/>
    <w:rsid w:val="004A0F07"/>
    <w:rsid w:val="004A7F29"/>
    <w:rsid w:val="004B6040"/>
    <w:rsid w:val="004B662D"/>
    <w:rsid w:val="004B7387"/>
    <w:rsid w:val="004B79A9"/>
    <w:rsid w:val="004C684E"/>
    <w:rsid w:val="004D00E4"/>
    <w:rsid w:val="004D3C36"/>
    <w:rsid w:val="004E5257"/>
    <w:rsid w:val="004E5A16"/>
    <w:rsid w:val="004E5BB8"/>
    <w:rsid w:val="004F4127"/>
    <w:rsid w:val="00500388"/>
    <w:rsid w:val="005016CC"/>
    <w:rsid w:val="0050623B"/>
    <w:rsid w:val="00512E23"/>
    <w:rsid w:val="00526C05"/>
    <w:rsid w:val="0053603B"/>
    <w:rsid w:val="00537C34"/>
    <w:rsid w:val="00541445"/>
    <w:rsid w:val="00541D56"/>
    <w:rsid w:val="005452DB"/>
    <w:rsid w:val="005472BE"/>
    <w:rsid w:val="00555BF9"/>
    <w:rsid w:val="00556382"/>
    <w:rsid w:val="00563F22"/>
    <w:rsid w:val="0057346D"/>
    <w:rsid w:val="0057675B"/>
    <w:rsid w:val="00584267"/>
    <w:rsid w:val="00597990"/>
    <w:rsid w:val="00597D89"/>
    <w:rsid w:val="005A7003"/>
    <w:rsid w:val="005A7533"/>
    <w:rsid w:val="005B09A7"/>
    <w:rsid w:val="005B229F"/>
    <w:rsid w:val="005B2E26"/>
    <w:rsid w:val="005B63BC"/>
    <w:rsid w:val="005C0F11"/>
    <w:rsid w:val="005C7312"/>
    <w:rsid w:val="005C7ED0"/>
    <w:rsid w:val="005D4CB8"/>
    <w:rsid w:val="005D5591"/>
    <w:rsid w:val="005E3AAB"/>
    <w:rsid w:val="005F2FA6"/>
    <w:rsid w:val="005F4F8D"/>
    <w:rsid w:val="00600003"/>
    <w:rsid w:val="00600B01"/>
    <w:rsid w:val="00641218"/>
    <w:rsid w:val="00641635"/>
    <w:rsid w:val="00646344"/>
    <w:rsid w:val="00652418"/>
    <w:rsid w:val="00657430"/>
    <w:rsid w:val="00657E06"/>
    <w:rsid w:val="00664401"/>
    <w:rsid w:val="00671AEB"/>
    <w:rsid w:val="00671FF5"/>
    <w:rsid w:val="006728D4"/>
    <w:rsid w:val="006912B1"/>
    <w:rsid w:val="00694703"/>
    <w:rsid w:val="0069511D"/>
    <w:rsid w:val="006972E7"/>
    <w:rsid w:val="006A643F"/>
    <w:rsid w:val="006A6441"/>
    <w:rsid w:val="006B0E5C"/>
    <w:rsid w:val="006B254E"/>
    <w:rsid w:val="006B3E36"/>
    <w:rsid w:val="006D002E"/>
    <w:rsid w:val="006D28EF"/>
    <w:rsid w:val="006D43B1"/>
    <w:rsid w:val="006D6EB7"/>
    <w:rsid w:val="006D70B1"/>
    <w:rsid w:val="006E69C7"/>
    <w:rsid w:val="006F0743"/>
    <w:rsid w:val="006F0C33"/>
    <w:rsid w:val="006F3424"/>
    <w:rsid w:val="006F4887"/>
    <w:rsid w:val="006F6D05"/>
    <w:rsid w:val="00707891"/>
    <w:rsid w:val="00710E3D"/>
    <w:rsid w:val="00723586"/>
    <w:rsid w:val="00731269"/>
    <w:rsid w:val="00732376"/>
    <w:rsid w:val="00732D58"/>
    <w:rsid w:val="00750DCD"/>
    <w:rsid w:val="007547AF"/>
    <w:rsid w:val="007669A8"/>
    <w:rsid w:val="00772027"/>
    <w:rsid w:val="00775F21"/>
    <w:rsid w:val="00776904"/>
    <w:rsid w:val="0078395B"/>
    <w:rsid w:val="00783ED7"/>
    <w:rsid w:val="0079335A"/>
    <w:rsid w:val="00796D72"/>
    <w:rsid w:val="00797596"/>
    <w:rsid w:val="007A0FE4"/>
    <w:rsid w:val="007A3FC2"/>
    <w:rsid w:val="007A44EC"/>
    <w:rsid w:val="007B017C"/>
    <w:rsid w:val="007B046F"/>
    <w:rsid w:val="007B7009"/>
    <w:rsid w:val="007B75FD"/>
    <w:rsid w:val="007C04BF"/>
    <w:rsid w:val="007C6598"/>
    <w:rsid w:val="007D1FF5"/>
    <w:rsid w:val="007E79DC"/>
    <w:rsid w:val="007F5840"/>
    <w:rsid w:val="008012C0"/>
    <w:rsid w:val="00802221"/>
    <w:rsid w:val="00805A2D"/>
    <w:rsid w:val="00805A77"/>
    <w:rsid w:val="008062D1"/>
    <w:rsid w:val="00807583"/>
    <w:rsid w:val="00816BD7"/>
    <w:rsid w:val="00820680"/>
    <w:rsid w:val="00830216"/>
    <w:rsid w:val="00854AB1"/>
    <w:rsid w:val="00855C60"/>
    <w:rsid w:val="00867908"/>
    <w:rsid w:val="00867D3A"/>
    <w:rsid w:val="00872F87"/>
    <w:rsid w:val="00896250"/>
    <w:rsid w:val="008A6734"/>
    <w:rsid w:val="008A702D"/>
    <w:rsid w:val="008B079F"/>
    <w:rsid w:val="008C1E61"/>
    <w:rsid w:val="008C7B97"/>
    <w:rsid w:val="008D7DDD"/>
    <w:rsid w:val="008E00AD"/>
    <w:rsid w:val="008E4863"/>
    <w:rsid w:val="008F4B9B"/>
    <w:rsid w:val="008F6F13"/>
    <w:rsid w:val="00905E14"/>
    <w:rsid w:val="00910B6D"/>
    <w:rsid w:val="00914054"/>
    <w:rsid w:val="00930FE0"/>
    <w:rsid w:val="00934DA0"/>
    <w:rsid w:val="00937D9E"/>
    <w:rsid w:val="0094273D"/>
    <w:rsid w:val="009449EF"/>
    <w:rsid w:val="00947483"/>
    <w:rsid w:val="0095093B"/>
    <w:rsid w:val="00967FB5"/>
    <w:rsid w:val="0097650D"/>
    <w:rsid w:val="00986973"/>
    <w:rsid w:val="00986E7F"/>
    <w:rsid w:val="00993119"/>
    <w:rsid w:val="0099465F"/>
    <w:rsid w:val="009A2F74"/>
    <w:rsid w:val="009B26AF"/>
    <w:rsid w:val="009B543D"/>
    <w:rsid w:val="009C013A"/>
    <w:rsid w:val="009D44A5"/>
    <w:rsid w:val="009E10E7"/>
    <w:rsid w:val="009F1DF1"/>
    <w:rsid w:val="00A002DB"/>
    <w:rsid w:val="00A016C9"/>
    <w:rsid w:val="00A03A89"/>
    <w:rsid w:val="00A06F4D"/>
    <w:rsid w:val="00A17E86"/>
    <w:rsid w:val="00A21069"/>
    <w:rsid w:val="00A34C10"/>
    <w:rsid w:val="00A34F17"/>
    <w:rsid w:val="00A36D7D"/>
    <w:rsid w:val="00A42EA3"/>
    <w:rsid w:val="00A46B9F"/>
    <w:rsid w:val="00A60971"/>
    <w:rsid w:val="00A613A3"/>
    <w:rsid w:val="00A65A30"/>
    <w:rsid w:val="00A95133"/>
    <w:rsid w:val="00A97923"/>
    <w:rsid w:val="00AA3E0F"/>
    <w:rsid w:val="00AA4F21"/>
    <w:rsid w:val="00AA69D7"/>
    <w:rsid w:val="00AB504C"/>
    <w:rsid w:val="00AC761D"/>
    <w:rsid w:val="00AD5C21"/>
    <w:rsid w:val="00AE311A"/>
    <w:rsid w:val="00AE3274"/>
    <w:rsid w:val="00AF2B97"/>
    <w:rsid w:val="00AF3653"/>
    <w:rsid w:val="00AF4186"/>
    <w:rsid w:val="00AF643D"/>
    <w:rsid w:val="00B03C9C"/>
    <w:rsid w:val="00B250B3"/>
    <w:rsid w:val="00B26803"/>
    <w:rsid w:val="00B33098"/>
    <w:rsid w:val="00B35DC6"/>
    <w:rsid w:val="00B425FF"/>
    <w:rsid w:val="00B44C1A"/>
    <w:rsid w:val="00B46DB8"/>
    <w:rsid w:val="00B51409"/>
    <w:rsid w:val="00B91C95"/>
    <w:rsid w:val="00BA5F3E"/>
    <w:rsid w:val="00BB196C"/>
    <w:rsid w:val="00BC2A78"/>
    <w:rsid w:val="00BC3A99"/>
    <w:rsid w:val="00BC7559"/>
    <w:rsid w:val="00BC7955"/>
    <w:rsid w:val="00BD754A"/>
    <w:rsid w:val="00BE354E"/>
    <w:rsid w:val="00BF6FA5"/>
    <w:rsid w:val="00BF796B"/>
    <w:rsid w:val="00C03964"/>
    <w:rsid w:val="00C067AC"/>
    <w:rsid w:val="00C127E9"/>
    <w:rsid w:val="00C1777B"/>
    <w:rsid w:val="00C202DE"/>
    <w:rsid w:val="00C230F0"/>
    <w:rsid w:val="00C2646B"/>
    <w:rsid w:val="00C32856"/>
    <w:rsid w:val="00C353D6"/>
    <w:rsid w:val="00C42B43"/>
    <w:rsid w:val="00C531BC"/>
    <w:rsid w:val="00C55608"/>
    <w:rsid w:val="00C569AB"/>
    <w:rsid w:val="00C66A18"/>
    <w:rsid w:val="00C66E3F"/>
    <w:rsid w:val="00CC4EAE"/>
    <w:rsid w:val="00CC637E"/>
    <w:rsid w:val="00CD152E"/>
    <w:rsid w:val="00CE6C02"/>
    <w:rsid w:val="00CF6000"/>
    <w:rsid w:val="00CF7027"/>
    <w:rsid w:val="00D069CD"/>
    <w:rsid w:val="00D06DD8"/>
    <w:rsid w:val="00D07B14"/>
    <w:rsid w:val="00D110C4"/>
    <w:rsid w:val="00D111EF"/>
    <w:rsid w:val="00D2015C"/>
    <w:rsid w:val="00D26210"/>
    <w:rsid w:val="00D361CE"/>
    <w:rsid w:val="00D36F3F"/>
    <w:rsid w:val="00D5141E"/>
    <w:rsid w:val="00D57A0D"/>
    <w:rsid w:val="00D6422D"/>
    <w:rsid w:val="00D65BB9"/>
    <w:rsid w:val="00D73B75"/>
    <w:rsid w:val="00D875A3"/>
    <w:rsid w:val="00D87D22"/>
    <w:rsid w:val="00D91455"/>
    <w:rsid w:val="00D95BE6"/>
    <w:rsid w:val="00D95F18"/>
    <w:rsid w:val="00DA0E62"/>
    <w:rsid w:val="00DA1CAA"/>
    <w:rsid w:val="00DA3E9A"/>
    <w:rsid w:val="00DB4CD2"/>
    <w:rsid w:val="00DB7C66"/>
    <w:rsid w:val="00DC0640"/>
    <w:rsid w:val="00DD0AAF"/>
    <w:rsid w:val="00DE23B3"/>
    <w:rsid w:val="00DE59EF"/>
    <w:rsid w:val="00DF0B22"/>
    <w:rsid w:val="00DF150B"/>
    <w:rsid w:val="00DF3244"/>
    <w:rsid w:val="00DF45FD"/>
    <w:rsid w:val="00DF4D7D"/>
    <w:rsid w:val="00DF5AE9"/>
    <w:rsid w:val="00E00CC9"/>
    <w:rsid w:val="00E031B9"/>
    <w:rsid w:val="00E04C64"/>
    <w:rsid w:val="00E20A77"/>
    <w:rsid w:val="00E27705"/>
    <w:rsid w:val="00E32A23"/>
    <w:rsid w:val="00E42313"/>
    <w:rsid w:val="00E71B76"/>
    <w:rsid w:val="00E829C7"/>
    <w:rsid w:val="00E91FBA"/>
    <w:rsid w:val="00E92AB9"/>
    <w:rsid w:val="00E92DD4"/>
    <w:rsid w:val="00E95C85"/>
    <w:rsid w:val="00E9718A"/>
    <w:rsid w:val="00EA00D1"/>
    <w:rsid w:val="00EA126C"/>
    <w:rsid w:val="00EA2F5C"/>
    <w:rsid w:val="00EC2787"/>
    <w:rsid w:val="00ED122F"/>
    <w:rsid w:val="00ED1D3D"/>
    <w:rsid w:val="00ED6736"/>
    <w:rsid w:val="00EE06E5"/>
    <w:rsid w:val="00EE5EAE"/>
    <w:rsid w:val="00EF1956"/>
    <w:rsid w:val="00EF6D81"/>
    <w:rsid w:val="00F03BA9"/>
    <w:rsid w:val="00F06BD8"/>
    <w:rsid w:val="00F202B1"/>
    <w:rsid w:val="00F22895"/>
    <w:rsid w:val="00F23B93"/>
    <w:rsid w:val="00F26CAA"/>
    <w:rsid w:val="00F270FF"/>
    <w:rsid w:val="00F53C4B"/>
    <w:rsid w:val="00F700E3"/>
    <w:rsid w:val="00F73FEC"/>
    <w:rsid w:val="00F877EA"/>
    <w:rsid w:val="00F94620"/>
    <w:rsid w:val="00FA23EF"/>
    <w:rsid w:val="00FB4656"/>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72673191">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19881502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2132278">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15163880">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0382097">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45241707">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1908107620">
      <w:bodyDiv w:val="1"/>
      <w:marLeft w:val="0"/>
      <w:marRight w:val="0"/>
      <w:marTop w:val="0"/>
      <w:marBottom w:val="0"/>
      <w:divBdr>
        <w:top w:val="none" w:sz="0" w:space="0" w:color="auto"/>
        <w:left w:val="none" w:sz="0" w:space="0" w:color="auto"/>
        <w:bottom w:val="none" w:sz="0" w:space="0" w:color="auto"/>
        <w:right w:val="none" w:sz="0" w:space="0" w:color="auto"/>
      </w:divBdr>
    </w:div>
    <w:div w:id="1930113195">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cayenne@juradm.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digital-single-market/en/news/cef-esignature-trusted-list-browser-now-availabl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fi.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declaration-du-candid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840F4-DC66-4787-B913-2B1E1125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7702</Words>
  <Characters>42361</Characters>
  <Application>Microsoft Office Word</Application>
  <DocSecurity>0</DocSecurity>
  <Lines>353</Lines>
  <Paragraphs>99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 (EA)</cp:lastModifiedBy>
  <cp:revision>9</cp:revision>
  <dcterms:created xsi:type="dcterms:W3CDTF">2025-05-21T18:10:00Z</dcterms:created>
  <dcterms:modified xsi:type="dcterms:W3CDTF">2025-07-03T11:43:00Z</dcterms:modified>
</cp:coreProperties>
</file>